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752" w:rsidRPr="00CE5752" w:rsidRDefault="00CE5752" w:rsidP="00CE5752">
      <w:pPr>
        <w:pStyle w:val="20"/>
        <w:shd w:val="clear" w:color="auto" w:fill="auto"/>
        <w:ind w:left="4040"/>
        <w:rPr>
          <w:rFonts w:cs="Times New Roman"/>
          <w:szCs w:val="26"/>
        </w:rPr>
      </w:pPr>
      <w:r w:rsidRPr="00CE5752">
        <w:rPr>
          <w:rStyle w:val="2"/>
          <w:rFonts w:cs="Times New Roman"/>
          <w:b/>
          <w:color w:val="000000"/>
          <w:szCs w:val="26"/>
        </w:rPr>
        <w:t xml:space="preserve">ДОГОВОР№ </w:t>
      </w:r>
    </w:p>
    <w:p w:rsidR="00CE5752" w:rsidRPr="00CE5752" w:rsidRDefault="00CE5752" w:rsidP="00CE5752">
      <w:pPr>
        <w:pStyle w:val="20"/>
        <w:shd w:val="clear" w:color="auto" w:fill="auto"/>
        <w:ind w:left="20"/>
        <w:jc w:val="center"/>
        <w:rPr>
          <w:rFonts w:cs="Times New Roman"/>
          <w:szCs w:val="26"/>
        </w:rPr>
      </w:pPr>
      <w:r w:rsidRPr="00CE5752">
        <w:rPr>
          <w:rStyle w:val="2"/>
          <w:rFonts w:cs="Times New Roman"/>
          <w:b/>
          <w:color w:val="000000"/>
          <w:szCs w:val="26"/>
        </w:rPr>
        <w:t>на оказание услуг по проведению периодических</w:t>
      </w:r>
    </w:p>
    <w:p w:rsidR="00CE5752" w:rsidRPr="00CE5752" w:rsidRDefault="00CE5752" w:rsidP="00CE5752">
      <w:pPr>
        <w:pStyle w:val="20"/>
        <w:shd w:val="clear" w:color="auto" w:fill="auto"/>
        <w:spacing w:after="504"/>
        <w:ind w:left="20"/>
        <w:jc w:val="center"/>
        <w:rPr>
          <w:rFonts w:cs="Times New Roman"/>
          <w:szCs w:val="26"/>
        </w:rPr>
      </w:pPr>
      <w:r w:rsidRPr="00CE5752">
        <w:rPr>
          <w:rStyle w:val="2"/>
          <w:rFonts w:cs="Times New Roman"/>
          <w:b/>
          <w:color w:val="000000"/>
          <w:szCs w:val="26"/>
        </w:rPr>
        <w:t>медицинских осмотров</w:t>
      </w:r>
    </w:p>
    <w:p w:rsidR="00CE5752" w:rsidRPr="00CE5752" w:rsidRDefault="00CE5752" w:rsidP="00CE5752">
      <w:pPr>
        <w:pStyle w:val="a3"/>
        <w:shd w:val="clear" w:color="auto" w:fill="auto"/>
        <w:spacing w:before="0" w:after="457" w:line="260" w:lineRule="exact"/>
        <w:ind w:left="5700" w:firstLine="0"/>
      </w:pPr>
      <w:r>
        <w:rPr>
          <w:rStyle w:val="21"/>
          <w:rFonts w:ascii="Times New Roman" w:hAnsi="Times New Roman"/>
          <w:color w:val="000000"/>
        </w:rPr>
        <w:t xml:space="preserve">           </w:t>
      </w:r>
      <w:r w:rsidRPr="00CE5752">
        <w:rPr>
          <w:rStyle w:val="21"/>
          <w:rFonts w:ascii="Times New Roman" w:hAnsi="Times New Roman"/>
          <w:color w:val="000000"/>
        </w:rPr>
        <w:t xml:space="preserve">     «___» ________ 2014 г.</w:t>
      </w:r>
    </w:p>
    <w:p w:rsidR="00CE5752" w:rsidRPr="00CE5752" w:rsidRDefault="00CE5752" w:rsidP="00CE5752">
      <w:pPr>
        <w:pStyle w:val="a3"/>
        <w:shd w:val="clear" w:color="auto" w:fill="auto"/>
        <w:spacing w:before="0" w:after="420" w:line="360" w:lineRule="exact"/>
        <w:ind w:left="20" w:right="20" w:firstLine="720"/>
        <w:jc w:val="both"/>
      </w:pPr>
      <w:proofErr w:type="gramStart"/>
      <w:r>
        <w:rPr>
          <w:rStyle w:val="21"/>
          <w:rFonts w:ascii="Times New Roman" w:hAnsi="Times New Roman"/>
          <w:b/>
          <w:color w:val="000000"/>
        </w:rPr>
        <w:t>________________________________________,</w:t>
      </w:r>
      <w:r w:rsidRPr="00CE5752">
        <w:rPr>
          <w:rStyle w:val="21"/>
          <w:rFonts w:ascii="Times New Roman" w:hAnsi="Times New Roman"/>
          <w:color w:val="000000"/>
        </w:rPr>
        <w:t xml:space="preserve"> именуемое в дальнейшем </w:t>
      </w:r>
      <w:r w:rsidRPr="00CE5752">
        <w:rPr>
          <w:rStyle w:val="21"/>
          <w:rFonts w:ascii="Times New Roman" w:hAnsi="Times New Roman"/>
          <w:b/>
          <w:color w:val="000000"/>
        </w:rPr>
        <w:t>«Исполнитель»</w:t>
      </w:r>
      <w:r w:rsidRPr="00CE5752">
        <w:rPr>
          <w:rStyle w:val="21"/>
          <w:rFonts w:ascii="Times New Roman" w:hAnsi="Times New Roman"/>
          <w:color w:val="000000"/>
        </w:rPr>
        <w:t xml:space="preserve">, в лице </w:t>
      </w:r>
      <w:r>
        <w:rPr>
          <w:rStyle w:val="21"/>
          <w:rFonts w:ascii="Times New Roman" w:hAnsi="Times New Roman"/>
          <w:color w:val="000000"/>
        </w:rPr>
        <w:t>______________________</w:t>
      </w:r>
      <w:r w:rsidRPr="00CE5752">
        <w:rPr>
          <w:rStyle w:val="21"/>
          <w:rFonts w:ascii="Times New Roman" w:hAnsi="Times New Roman"/>
          <w:color w:val="000000"/>
        </w:rPr>
        <w:t xml:space="preserve">, действующего на основании </w:t>
      </w:r>
      <w:r>
        <w:rPr>
          <w:rStyle w:val="21"/>
          <w:rFonts w:ascii="Times New Roman" w:hAnsi="Times New Roman"/>
          <w:color w:val="000000"/>
        </w:rPr>
        <w:t>__________</w:t>
      </w:r>
      <w:r w:rsidRPr="00CE5752">
        <w:rPr>
          <w:rStyle w:val="21"/>
          <w:rFonts w:ascii="Times New Roman" w:hAnsi="Times New Roman"/>
          <w:color w:val="000000"/>
        </w:rPr>
        <w:t xml:space="preserve"> от </w:t>
      </w:r>
      <w:r>
        <w:rPr>
          <w:rStyle w:val="21"/>
          <w:rFonts w:ascii="Times New Roman" w:hAnsi="Times New Roman"/>
          <w:color w:val="000000"/>
        </w:rPr>
        <w:t>_________</w:t>
      </w:r>
      <w:r w:rsidRPr="00CE5752">
        <w:rPr>
          <w:rStyle w:val="21"/>
          <w:rFonts w:ascii="Times New Roman" w:hAnsi="Times New Roman"/>
          <w:color w:val="000000"/>
        </w:rPr>
        <w:t xml:space="preserve"> года, с одной стороны, и </w:t>
      </w:r>
      <w:r w:rsidRPr="00CE5752">
        <w:rPr>
          <w:rStyle w:val="21"/>
          <w:rFonts w:ascii="Times New Roman" w:hAnsi="Times New Roman"/>
          <w:b/>
          <w:color w:val="000000"/>
        </w:rPr>
        <w:t>Открытое акционерное общество «Дальневосточная распределительная сетевая компания» (ОАО «ДРСК»), именуемое в дальнейшем «Заказчик», в лице директора филиала ОАО «ДРСК» - «Южно-Якутские электрические сети»</w:t>
      </w:r>
      <w:r w:rsidRPr="00CE5752">
        <w:rPr>
          <w:rStyle w:val="21"/>
          <w:rFonts w:ascii="Times New Roman" w:hAnsi="Times New Roman"/>
          <w:color w:val="000000"/>
        </w:rPr>
        <w:t xml:space="preserve"> Шкурко Игоря Васильевича, действующего на основании доверенности № 14 от 01.01.2014 года, с другой стороны, именуемые в дальнейшем «Стороны», заключили настоящий Договор о нижеследующем:</w:t>
      </w:r>
      <w:proofErr w:type="gramEnd"/>
    </w:p>
    <w:p w:rsidR="00CE5752" w:rsidRPr="00CE5752" w:rsidRDefault="00CE5752" w:rsidP="00CE5752">
      <w:pPr>
        <w:pStyle w:val="20"/>
        <w:numPr>
          <w:ilvl w:val="0"/>
          <w:numId w:val="1"/>
        </w:numPr>
        <w:shd w:val="clear" w:color="auto" w:fill="auto"/>
        <w:tabs>
          <w:tab w:val="left" w:pos="3842"/>
        </w:tabs>
        <w:spacing w:line="360" w:lineRule="exact"/>
        <w:ind w:left="3520"/>
        <w:jc w:val="both"/>
        <w:rPr>
          <w:rFonts w:cs="Times New Roman"/>
          <w:szCs w:val="26"/>
        </w:rPr>
      </w:pPr>
      <w:r w:rsidRPr="00CE5752">
        <w:rPr>
          <w:rStyle w:val="2"/>
          <w:rFonts w:cs="Times New Roman"/>
          <w:b/>
          <w:color w:val="000000"/>
          <w:szCs w:val="26"/>
        </w:rPr>
        <w:t>Предмет договора</w:t>
      </w:r>
    </w:p>
    <w:p w:rsidR="00CE5752" w:rsidRPr="00CE5752" w:rsidRDefault="00CE5752" w:rsidP="00CE5752">
      <w:pPr>
        <w:pStyle w:val="a3"/>
        <w:numPr>
          <w:ilvl w:val="1"/>
          <w:numId w:val="1"/>
        </w:numPr>
        <w:shd w:val="clear" w:color="auto" w:fill="auto"/>
        <w:spacing w:before="0" w:after="0" w:line="360" w:lineRule="exact"/>
        <w:ind w:left="23" w:right="23" w:firstLine="72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Заказчик поручает, а Исполнитель принимает на себя обязательства по оказанию ме</w:t>
      </w:r>
      <w:r>
        <w:rPr>
          <w:rStyle w:val="21"/>
          <w:rFonts w:ascii="Times New Roman" w:hAnsi="Times New Roman"/>
          <w:color w:val="000000"/>
        </w:rPr>
        <w:t>дицинских услуг (далее - Услуги</w:t>
      </w:r>
      <w:r w:rsidRPr="00CE5752">
        <w:rPr>
          <w:rStyle w:val="21"/>
          <w:rFonts w:ascii="Times New Roman" w:hAnsi="Times New Roman"/>
          <w:color w:val="000000"/>
        </w:rPr>
        <w:t xml:space="preserve">). Перечень вредных и/или опасных факторов производства и работ, при которых проводятся обязательные периодические медицинские </w:t>
      </w:r>
      <w:proofErr w:type="gramStart"/>
      <w:r w:rsidRPr="00CE5752">
        <w:rPr>
          <w:rStyle w:val="21"/>
          <w:rFonts w:ascii="Times New Roman" w:hAnsi="Times New Roman"/>
          <w:color w:val="000000"/>
        </w:rPr>
        <w:t>осмотры</w:t>
      </w:r>
      <w:proofErr w:type="gramEnd"/>
      <w:r w:rsidRPr="00CE5752">
        <w:rPr>
          <w:rStyle w:val="21"/>
          <w:rFonts w:ascii="Times New Roman" w:hAnsi="Times New Roman"/>
          <w:color w:val="000000"/>
        </w:rPr>
        <w:t xml:space="preserve"> утвержден приказом Министерства здравоохранения и социального развития Российской Федерации от 12 апреля 2011 года </w:t>
      </w:r>
      <w:r w:rsidRPr="00CE5752">
        <w:rPr>
          <w:rStyle w:val="21"/>
          <w:rFonts w:ascii="Times New Roman" w:hAnsi="Times New Roman"/>
          <w:color w:val="000000"/>
          <w:lang w:val="en-US" w:eastAsia="en-US"/>
        </w:rPr>
        <w:t>N</w:t>
      </w:r>
      <w:r w:rsidRPr="00CE5752">
        <w:rPr>
          <w:rStyle w:val="21"/>
          <w:rFonts w:ascii="Times New Roman" w:hAnsi="Times New Roman"/>
          <w:color w:val="000000"/>
          <w:lang w:eastAsia="en-US"/>
        </w:rPr>
        <w:t xml:space="preserve"> </w:t>
      </w:r>
      <w:r w:rsidRPr="00CE5752">
        <w:rPr>
          <w:rStyle w:val="21"/>
          <w:rFonts w:ascii="Times New Roman" w:hAnsi="Times New Roman"/>
          <w:color w:val="000000"/>
        </w:rPr>
        <w:t>302 н.</w:t>
      </w:r>
    </w:p>
    <w:p w:rsidR="00CE5752" w:rsidRPr="00CE5752" w:rsidRDefault="00CE5752" w:rsidP="00CE5752">
      <w:pPr>
        <w:pStyle w:val="a3"/>
        <w:shd w:val="clear" w:color="auto" w:fill="auto"/>
        <w:spacing w:before="0" w:after="0" w:line="360" w:lineRule="exact"/>
        <w:ind w:left="740" w:right="20" w:firstLine="0"/>
        <w:jc w:val="both"/>
        <w:rPr>
          <w:color w:val="000000"/>
        </w:rPr>
      </w:pPr>
      <w:r w:rsidRPr="00CE5752">
        <w:rPr>
          <w:rStyle w:val="21"/>
          <w:rFonts w:ascii="Times New Roman" w:hAnsi="Times New Roman"/>
          <w:color w:val="000000"/>
        </w:rPr>
        <w:t xml:space="preserve"> </w:t>
      </w:r>
    </w:p>
    <w:p w:rsidR="00CE5752" w:rsidRPr="00CE5752" w:rsidRDefault="00CE5752" w:rsidP="00CE5752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167"/>
        </w:tabs>
        <w:spacing w:before="0" w:after="0" w:line="355" w:lineRule="exact"/>
        <w:ind w:left="3820"/>
        <w:rPr>
          <w:rFonts w:cs="Times New Roman"/>
          <w:szCs w:val="26"/>
        </w:rPr>
      </w:pPr>
      <w:r w:rsidRPr="00CE5752">
        <w:rPr>
          <w:rStyle w:val="1"/>
          <w:rFonts w:cs="Times New Roman"/>
          <w:b/>
          <w:color w:val="000000"/>
          <w:szCs w:val="26"/>
        </w:rPr>
        <w:t>Обязанности сторон</w:t>
      </w:r>
    </w:p>
    <w:p w:rsidR="00CE5752" w:rsidRPr="00CE5752" w:rsidRDefault="00CE5752" w:rsidP="00CE5752">
      <w:pPr>
        <w:pStyle w:val="a3"/>
        <w:numPr>
          <w:ilvl w:val="1"/>
          <w:numId w:val="1"/>
        </w:numPr>
        <w:shd w:val="clear" w:color="auto" w:fill="auto"/>
        <w:spacing w:before="0" w:after="0" w:line="355" w:lineRule="exact"/>
        <w:ind w:left="20" w:firstLine="720"/>
        <w:jc w:val="both"/>
      </w:pPr>
      <w:bookmarkStart w:id="0" w:name="bookmark1"/>
      <w:r w:rsidRPr="00CE5752">
        <w:rPr>
          <w:rStyle w:val="21"/>
          <w:rFonts w:ascii="Times New Roman" w:hAnsi="Times New Roman"/>
          <w:color w:val="000000"/>
        </w:rPr>
        <w:t>Исполнитель обязан:</w:t>
      </w:r>
    </w:p>
    <w:p w:rsidR="00CE5752" w:rsidRPr="00CE5752" w:rsidRDefault="00CE5752" w:rsidP="00CE5752">
      <w:pPr>
        <w:pStyle w:val="a3"/>
        <w:numPr>
          <w:ilvl w:val="2"/>
          <w:numId w:val="1"/>
        </w:numPr>
        <w:shd w:val="clear" w:color="auto" w:fill="auto"/>
        <w:spacing w:before="0" w:after="0" w:line="355" w:lineRule="exact"/>
        <w:ind w:left="20" w:firstLine="72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Оказать Услуги в соответствии с перечнем Услуг.</w:t>
      </w:r>
    </w:p>
    <w:p w:rsidR="00CE5752" w:rsidRPr="00A04BAF" w:rsidRDefault="00CE5752" w:rsidP="00CE5752">
      <w:pPr>
        <w:pStyle w:val="a3"/>
        <w:numPr>
          <w:ilvl w:val="2"/>
          <w:numId w:val="1"/>
        </w:numPr>
        <w:shd w:val="clear" w:color="auto" w:fill="auto"/>
        <w:spacing w:before="0" w:after="0" w:line="355" w:lineRule="exact"/>
        <w:ind w:left="20" w:right="20" w:firstLine="720"/>
        <w:jc w:val="both"/>
        <w:rPr>
          <w:color w:val="7030A0"/>
        </w:rPr>
      </w:pPr>
      <w:r w:rsidRPr="00CE5752">
        <w:rPr>
          <w:rStyle w:val="21"/>
          <w:rFonts w:ascii="Times New Roman" w:hAnsi="Times New Roman"/>
          <w:color w:val="000000"/>
        </w:rPr>
        <w:t xml:space="preserve"> Провести медицинский осмотр (обследование) работников Заказчика в соответствии с обязательными требованиями и правилами, установленными действующим законодательством, </w:t>
      </w:r>
      <w:r w:rsidRPr="00A04BAF">
        <w:rPr>
          <w:rStyle w:val="21"/>
          <w:rFonts w:ascii="Times New Roman" w:hAnsi="Times New Roman"/>
          <w:color w:val="7030A0"/>
        </w:rPr>
        <w:t xml:space="preserve">в период </w:t>
      </w:r>
      <w:proofErr w:type="gramStart"/>
      <w:r w:rsidRPr="00A04BAF">
        <w:rPr>
          <w:rStyle w:val="21"/>
          <w:rFonts w:ascii="Times New Roman" w:hAnsi="Times New Roman"/>
          <w:color w:val="7030A0"/>
        </w:rPr>
        <w:t xml:space="preserve">с </w:t>
      </w:r>
      <w:r w:rsidR="00A04BAF" w:rsidRPr="00A04BAF">
        <w:rPr>
          <w:rStyle w:val="21"/>
          <w:rFonts w:ascii="Times New Roman" w:hAnsi="Times New Roman"/>
          <w:color w:val="7030A0"/>
        </w:rPr>
        <w:t>даты заключения</w:t>
      </w:r>
      <w:proofErr w:type="gramEnd"/>
      <w:r w:rsidR="00A04BAF" w:rsidRPr="00A04BAF">
        <w:rPr>
          <w:rStyle w:val="21"/>
          <w:rFonts w:ascii="Times New Roman" w:hAnsi="Times New Roman"/>
          <w:color w:val="7030A0"/>
        </w:rPr>
        <w:t xml:space="preserve"> договора</w:t>
      </w:r>
      <w:r w:rsidRPr="00A04BAF">
        <w:rPr>
          <w:rStyle w:val="21"/>
          <w:rFonts w:ascii="Times New Roman" w:hAnsi="Times New Roman"/>
          <w:color w:val="7030A0"/>
        </w:rPr>
        <w:t xml:space="preserve"> по 31.05.2014г.</w:t>
      </w:r>
    </w:p>
    <w:p w:rsidR="00CE5752" w:rsidRPr="00CE5752" w:rsidRDefault="00CE5752" w:rsidP="00CE5752">
      <w:pPr>
        <w:pStyle w:val="a3"/>
        <w:numPr>
          <w:ilvl w:val="2"/>
          <w:numId w:val="1"/>
        </w:numPr>
        <w:shd w:val="clear" w:color="auto" w:fill="auto"/>
        <w:spacing w:before="0" w:after="0" w:line="355" w:lineRule="exact"/>
        <w:ind w:left="20" w:right="20" w:firstLine="720"/>
        <w:jc w:val="both"/>
        <w:rPr>
          <w:rStyle w:val="21"/>
          <w:rFonts w:ascii="Times New Roman" w:hAnsi="Times New Roman"/>
          <w:b/>
        </w:rPr>
      </w:pPr>
      <w:r w:rsidRPr="00CE5752">
        <w:rPr>
          <w:rStyle w:val="21"/>
          <w:rFonts w:ascii="Times New Roman" w:hAnsi="Times New Roman"/>
          <w:color w:val="000000"/>
        </w:rPr>
        <w:t xml:space="preserve"> Оказывать Услуги по месту своего нахождения: </w:t>
      </w:r>
      <w:r>
        <w:rPr>
          <w:rStyle w:val="21"/>
          <w:rFonts w:ascii="Times New Roman" w:hAnsi="Times New Roman"/>
          <w:b/>
          <w:color w:val="000000"/>
        </w:rPr>
        <w:t>_________________</w:t>
      </w:r>
    </w:p>
    <w:p w:rsidR="00CE5752" w:rsidRPr="00CE5752" w:rsidRDefault="00CE5752" w:rsidP="00CE5752">
      <w:pPr>
        <w:pStyle w:val="a3"/>
        <w:shd w:val="clear" w:color="auto" w:fill="auto"/>
        <w:spacing w:before="0" w:after="0" w:line="360" w:lineRule="exact"/>
        <w:ind w:right="20" w:firstLine="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           2.1.4. Представлять Заказчику информацию, касающуюся выполнения обязательств Исполнителя по настоящему Договору, в течение 10 (десяти) дней с момента получения запроса Заказчика.</w:t>
      </w:r>
    </w:p>
    <w:p w:rsidR="00CE5752" w:rsidRPr="00CE5752" w:rsidRDefault="00CE5752" w:rsidP="00CE5752">
      <w:pPr>
        <w:pStyle w:val="a3"/>
        <w:shd w:val="clear" w:color="auto" w:fill="auto"/>
        <w:spacing w:before="0" w:after="0" w:line="360" w:lineRule="exact"/>
        <w:ind w:left="20" w:right="20" w:firstLine="700"/>
        <w:jc w:val="both"/>
        <w:rPr>
          <w:rStyle w:val="21"/>
          <w:rFonts w:ascii="Times New Roman" w:hAnsi="Times New Roman"/>
          <w:color w:val="000000"/>
        </w:rPr>
      </w:pPr>
      <w:r w:rsidRPr="00CE5752">
        <w:rPr>
          <w:rStyle w:val="21"/>
          <w:rFonts w:ascii="Times New Roman" w:hAnsi="Times New Roman"/>
          <w:color w:val="000000"/>
        </w:rPr>
        <w:t>2.1.5</w:t>
      </w:r>
      <w:proofErr w:type="gramStart"/>
      <w:r w:rsidRPr="00CE5752">
        <w:rPr>
          <w:rStyle w:val="21"/>
          <w:rFonts w:ascii="Times New Roman" w:hAnsi="Times New Roman"/>
          <w:color w:val="000000"/>
        </w:rPr>
        <w:t xml:space="preserve"> И</w:t>
      </w:r>
      <w:proofErr w:type="gramEnd"/>
      <w:r w:rsidRPr="00CE5752">
        <w:rPr>
          <w:rStyle w:val="21"/>
          <w:rFonts w:ascii="Times New Roman" w:hAnsi="Times New Roman"/>
          <w:color w:val="000000"/>
        </w:rPr>
        <w:t>нформировать Заказчика о случаях отказа Работников от прохождения Обязательных осмотров, предусмотренных настоящим Договором, а также о случаях выявления у Работников медицинских и психологических противопоказаний к работам, связанным с его профессиональной деятельностью.</w:t>
      </w:r>
    </w:p>
    <w:p w:rsidR="00CE5752" w:rsidRPr="00A04BAF" w:rsidRDefault="00CE5752" w:rsidP="00CE5752">
      <w:pPr>
        <w:pStyle w:val="a3"/>
        <w:shd w:val="clear" w:color="auto" w:fill="auto"/>
        <w:spacing w:before="0" w:after="0" w:line="360" w:lineRule="exact"/>
        <w:ind w:left="20" w:right="20" w:firstLine="700"/>
        <w:jc w:val="both"/>
        <w:rPr>
          <w:rStyle w:val="21"/>
          <w:rFonts w:ascii="Times New Roman" w:hAnsi="Times New Roman"/>
          <w:color w:val="7030A0"/>
        </w:rPr>
      </w:pPr>
      <w:r w:rsidRPr="00CE5752">
        <w:rPr>
          <w:rStyle w:val="21"/>
          <w:rFonts w:ascii="Times New Roman" w:hAnsi="Times New Roman"/>
          <w:color w:val="000000"/>
        </w:rPr>
        <w:lastRenderedPageBreak/>
        <w:t xml:space="preserve">2.1.6. </w:t>
      </w:r>
      <w:r w:rsidRPr="00A04BAF">
        <w:rPr>
          <w:rStyle w:val="21"/>
          <w:rFonts w:ascii="Times New Roman" w:hAnsi="Times New Roman"/>
          <w:color w:val="7030A0"/>
        </w:rPr>
        <w:t>Не разглашать конфиденциальную информацию третьим лицам и не использовать ее для каких-либо целей, кроме связанных с выполнением обязательств по настоящему Договору.</w:t>
      </w:r>
    </w:p>
    <w:p w:rsidR="00CE5752" w:rsidRPr="00A04BAF" w:rsidRDefault="00CE5752" w:rsidP="00CE5752">
      <w:pPr>
        <w:pStyle w:val="a3"/>
        <w:shd w:val="clear" w:color="auto" w:fill="auto"/>
        <w:spacing w:before="0" w:after="0" w:line="360" w:lineRule="exact"/>
        <w:ind w:left="20" w:right="20" w:firstLine="700"/>
        <w:jc w:val="both"/>
        <w:rPr>
          <w:rStyle w:val="21"/>
          <w:rFonts w:ascii="Times New Roman" w:hAnsi="Times New Roman"/>
          <w:color w:val="7030A0"/>
        </w:rPr>
      </w:pPr>
      <w:r w:rsidRPr="00A04BAF">
        <w:rPr>
          <w:rStyle w:val="21"/>
          <w:rFonts w:ascii="Times New Roman" w:hAnsi="Times New Roman"/>
          <w:color w:val="7030A0"/>
        </w:rPr>
        <w:t>2.1.7. Не передавать оригиналы или копии документов, полученные от Заказчика, третьим лицам без его предварительного письменного согласия.</w:t>
      </w:r>
    </w:p>
    <w:p w:rsidR="00CE5752" w:rsidRPr="00CE5752" w:rsidRDefault="00CE5752" w:rsidP="00CE5752">
      <w:pPr>
        <w:pStyle w:val="a3"/>
        <w:shd w:val="clear" w:color="auto" w:fill="auto"/>
        <w:spacing w:before="0" w:after="0" w:line="360" w:lineRule="exact"/>
        <w:ind w:left="20" w:right="20" w:firstLine="700"/>
        <w:jc w:val="both"/>
      </w:pPr>
      <w:r w:rsidRPr="00CE5752">
        <w:rPr>
          <w:rStyle w:val="21"/>
          <w:rFonts w:ascii="Times New Roman" w:hAnsi="Times New Roman"/>
          <w:color w:val="000000"/>
        </w:rPr>
        <w:t>2.1.8. Исполнитель не несет ответственности в случае передачи им информации уполномоченным на то законодательством Российской Федерации государственным органам, если он предварительно уведомит Заказчика об обращении за информацией соответствующих органов.</w:t>
      </w:r>
    </w:p>
    <w:p w:rsidR="00CE5752" w:rsidRPr="00CE5752" w:rsidRDefault="00CE5752" w:rsidP="00CE5752">
      <w:pPr>
        <w:pStyle w:val="a3"/>
        <w:numPr>
          <w:ilvl w:val="1"/>
          <w:numId w:val="1"/>
        </w:numPr>
        <w:shd w:val="clear" w:color="auto" w:fill="auto"/>
        <w:tabs>
          <w:tab w:val="left" w:pos="1424"/>
        </w:tabs>
        <w:spacing w:before="0" w:after="0" w:line="360" w:lineRule="exact"/>
        <w:ind w:left="900" w:firstLine="0"/>
        <w:jc w:val="both"/>
      </w:pPr>
      <w:r w:rsidRPr="00CE5752">
        <w:rPr>
          <w:rStyle w:val="21"/>
          <w:rFonts w:ascii="Times New Roman" w:hAnsi="Times New Roman"/>
          <w:color w:val="000000"/>
        </w:rPr>
        <w:t>Заказчик обязан:</w:t>
      </w:r>
    </w:p>
    <w:p w:rsidR="00CE5752" w:rsidRPr="00CE5752" w:rsidRDefault="00CE5752" w:rsidP="00CE5752">
      <w:pPr>
        <w:pStyle w:val="a3"/>
        <w:numPr>
          <w:ilvl w:val="2"/>
          <w:numId w:val="1"/>
        </w:numPr>
        <w:shd w:val="clear" w:color="auto" w:fill="auto"/>
        <w:spacing w:before="0" w:after="0" w:line="355" w:lineRule="exact"/>
        <w:ind w:left="23" w:right="23" w:firstLine="697"/>
        <w:jc w:val="both"/>
        <w:rPr>
          <w:rStyle w:val="21"/>
          <w:rFonts w:ascii="Times New Roman" w:hAnsi="Times New Roman"/>
        </w:rPr>
      </w:pPr>
      <w:r w:rsidRPr="00CE5752">
        <w:rPr>
          <w:rStyle w:val="21"/>
          <w:rFonts w:ascii="Times New Roman" w:hAnsi="Times New Roman"/>
          <w:color w:val="000000"/>
        </w:rPr>
        <w:t xml:space="preserve"> Передать Исполнителю необходимую для оказания Услуг</w:t>
      </w:r>
      <w:r>
        <w:rPr>
          <w:rStyle w:val="21"/>
          <w:rFonts w:ascii="Times New Roman" w:hAnsi="Times New Roman"/>
          <w:color w:val="000000"/>
        </w:rPr>
        <w:t xml:space="preserve"> информацию и документацию: </w:t>
      </w:r>
      <w:r w:rsidRPr="00CE5752">
        <w:rPr>
          <w:rStyle w:val="21"/>
          <w:rFonts w:ascii="Times New Roman" w:hAnsi="Times New Roman"/>
          <w:color w:val="000000"/>
        </w:rPr>
        <w:t>списки Работников, подлежащих обязательным осмотрам, предусмотренным настоящим Договором, в предстоящем году, с указанием фамилии, имени, отчества Работника, его профессии и должности, а также даты медицинского осмотра или психофизиологического ос</w:t>
      </w:r>
      <w:r>
        <w:rPr>
          <w:rStyle w:val="21"/>
          <w:rFonts w:ascii="Times New Roman" w:hAnsi="Times New Roman"/>
          <w:color w:val="000000"/>
        </w:rPr>
        <w:t>видетельствования.</w:t>
      </w:r>
    </w:p>
    <w:p w:rsidR="00CE5752" w:rsidRPr="00CE5752" w:rsidRDefault="00CE5752" w:rsidP="00CE5752">
      <w:pPr>
        <w:pStyle w:val="a3"/>
        <w:numPr>
          <w:ilvl w:val="2"/>
          <w:numId w:val="1"/>
        </w:numPr>
        <w:shd w:val="clear" w:color="auto" w:fill="auto"/>
        <w:spacing w:before="0" w:after="0" w:line="355" w:lineRule="exact"/>
        <w:ind w:left="23" w:right="23" w:firstLine="697"/>
        <w:jc w:val="both"/>
      </w:pPr>
      <w:r w:rsidRPr="00CE5752">
        <w:rPr>
          <w:rStyle w:val="21"/>
          <w:rFonts w:ascii="Times New Roman" w:hAnsi="Times New Roman"/>
          <w:color w:val="000000"/>
        </w:rPr>
        <w:t>Поставить в известность работников, что для прохождения медицинского осмотра (обследования) необходимо предоставить в медицинское учреждение паспорт или другой документ, его замещающий.</w:t>
      </w:r>
    </w:p>
    <w:p w:rsidR="00CE5752" w:rsidRPr="00CE5752" w:rsidRDefault="00CE5752" w:rsidP="00CE5752">
      <w:pPr>
        <w:pStyle w:val="a3"/>
        <w:numPr>
          <w:ilvl w:val="2"/>
          <w:numId w:val="1"/>
        </w:numPr>
        <w:shd w:val="clear" w:color="auto" w:fill="auto"/>
        <w:spacing w:before="0" w:after="0" w:line="355" w:lineRule="exact"/>
        <w:ind w:left="23" w:right="23" w:firstLine="697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В течение 5 календарных дней с момента расторжения трудового договора с Работником, подлежащим обязательному осмотру, согласно настоящему Договору, письменно информировать Исполнителя о необходимости исключения такого Работника из списка, предусмотренного </w:t>
      </w:r>
      <w:proofErr w:type="spellStart"/>
      <w:r w:rsidRPr="00CE5752">
        <w:rPr>
          <w:rStyle w:val="21"/>
          <w:rFonts w:ascii="Times New Roman" w:hAnsi="Times New Roman"/>
          <w:color w:val="000000"/>
        </w:rPr>
        <w:t>п.п</w:t>
      </w:r>
      <w:proofErr w:type="spellEnd"/>
      <w:r w:rsidRPr="00CE5752">
        <w:rPr>
          <w:rStyle w:val="21"/>
          <w:rFonts w:ascii="Times New Roman" w:hAnsi="Times New Roman"/>
          <w:color w:val="000000"/>
        </w:rPr>
        <w:t xml:space="preserve">. </w:t>
      </w:r>
      <w:r>
        <w:rPr>
          <w:rStyle w:val="21"/>
          <w:rFonts w:ascii="Times New Roman" w:hAnsi="Times New Roman"/>
          <w:color w:val="000000"/>
        </w:rPr>
        <w:t>2</w:t>
      </w:r>
      <w:r w:rsidRPr="00CE5752">
        <w:rPr>
          <w:rStyle w:val="21"/>
          <w:rFonts w:ascii="Times New Roman" w:hAnsi="Times New Roman"/>
          <w:color w:val="000000"/>
        </w:rPr>
        <w:t>.2.1. настоящего Договора.</w:t>
      </w:r>
    </w:p>
    <w:p w:rsidR="00CE5752" w:rsidRPr="00CE5752" w:rsidRDefault="00CE5752" w:rsidP="00CE5752">
      <w:pPr>
        <w:pStyle w:val="a3"/>
        <w:numPr>
          <w:ilvl w:val="2"/>
          <w:numId w:val="1"/>
        </w:numPr>
        <w:shd w:val="clear" w:color="auto" w:fill="auto"/>
        <w:spacing w:before="0" w:after="0" w:line="360" w:lineRule="exact"/>
        <w:ind w:left="20" w:right="20" w:firstLine="70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Оплатить Услуги Исполнителя в размере, в сроки, в порядке и на условиях, предусмотренных настоящим Договором.</w:t>
      </w:r>
    </w:p>
    <w:p w:rsidR="00CE5752" w:rsidRPr="00CE5752" w:rsidRDefault="00CE5752" w:rsidP="00CE5752">
      <w:pPr>
        <w:pStyle w:val="a3"/>
        <w:numPr>
          <w:ilvl w:val="2"/>
          <w:numId w:val="1"/>
        </w:numPr>
        <w:shd w:val="clear" w:color="auto" w:fill="auto"/>
        <w:spacing w:before="0" w:after="0" w:line="355" w:lineRule="exact"/>
        <w:ind w:left="20" w:right="20" w:firstLine="700"/>
        <w:jc w:val="both"/>
        <w:rPr>
          <w:rStyle w:val="21"/>
          <w:rFonts w:ascii="Times New Roman" w:hAnsi="Times New Roman"/>
        </w:rPr>
      </w:pPr>
      <w:r w:rsidRPr="00CE5752">
        <w:rPr>
          <w:rStyle w:val="21"/>
          <w:rFonts w:ascii="Times New Roman" w:hAnsi="Times New Roman"/>
          <w:color w:val="000000"/>
        </w:rPr>
        <w:t xml:space="preserve"> Оплатить фактически произведенные </w:t>
      </w:r>
      <w:proofErr w:type="gramStart"/>
      <w:r w:rsidRPr="00CE5752">
        <w:rPr>
          <w:rStyle w:val="21"/>
          <w:rFonts w:ascii="Times New Roman" w:hAnsi="Times New Roman"/>
          <w:color w:val="000000"/>
        </w:rPr>
        <w:t>до дня получения Исполнителем уведомления о расторжении настоящего Договора затраты Исполнителя на оказание Услуг по настоящему договору в случае</w:t>
      </w:r>
      <w:proofErr w:type="gramEnd"/>
      <w:r w:rsidRPr="00CE5752">
        <w:rPr>
          <w:rStyle w:val="21"/>
          <w:rFonts w:ascii="Times New Roman" w:hAnsi="Times New Roman"/>
          <w:color w:val="000000"/>
        </w:rPr>
        <w:t xml:space="preserve"> досрочного расторжения настоящего Договора по инициативе Заказчика.</w:t>
      </w:r>
    </w:p>
    <w:p w:rsidR="00CE5752" w:rsidRPr="00CE5752" w:rsidRDefault="00CE5752" w:rsidP="00CE5752">
      <w:pPr>
        <w:pStyle w:val="a3"/>
        <w:shd w:val="clear" w:color="auto" w:fill="auto"/>
        <w:spacing w:before="0" w:after="0" w:line="355" w:lineRule="exact"/>
        <w:ind w:left="720" w:right="20" w:firstLine="0"/>
        <w:jc w:val="both"/>
        <w:rPr>
          <w:rStyle w:val="21"/>
          <w:rFonts w:ascii="Times New Roman" w:hAnsi="Times New Roman"/>
        </w:rPr>
      </w:pPr>
    </w:p>
    <w:p w:rsidR="00CE5752" w:rsidRPr="00CE5752" w:rsidRDefault="00CE5752" w:rsidP="00CE5752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012"/>
        </w:tabs>
        <w:spacing w:before="0" w:after="0" w:line="355" w:lineRule="exact"/>
        <w:ind w:left="2660"/>
        <w:rPr>
          <w:rFonts w:cs="Times New Roman"/>
          <w:szCs w:val="26"/>
        </w:rPr>
      </w:pPr>
      <w:r w:rsidRPr="00CE5752">
        <w:rPr>
          <w:rStyle w:val="1"/>
          <w:rFonts w:cs="Times New Roman"/>
          <w:b/>
          <w:color w:val="000000"/>
          <w:szCs w:val="26"/>
        </w:rPr>
        <w:t>Порядок сдачи и приема Услуг</w:t>
      </w:r>
      <w:bookmarkEnd w:id="0"/>
    </w:p>
    <w:p w:rsidR="00CE5752" w:rsidRPr="00CE5752" w:rsidRDefault="00CE5752" w:rsidP="00CE5752">
      <w:pPr>
        <w:pStyle w:val="a3"/>
        <w:numPr>
          <w:ilvl w:val="1"/>
          <w:numId w:val="1"/>
        </w:numPr>
        <w:shd w:val="clear" w:color="auto" w:fill="auto"/>
        <w:spacing w:before="0" w:after="0" w:line="355" w:lineRule="exact"/>
        <w:ind w:left="20" w:right="20" w:firstLine="72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Не позднее 5 числа месяца, следующего </w:t>
      </w:r>
      <w:proofErr w:type="gramStart"/>
      <w:r w:rsidRPr="00CE5752">
        <w:rPr>
          <w:rStyle w:val="21"/>
          <w:rFonts w:ascii="Times New Roman" w:hAnsi="Times New Roman"/>
          <w:color w:val="000000"/>
        </w:rPr>
        <w:t>за</w:t>
      </w:r>
      <w:proofErr w:type="gramEnd"/>
      <w:r w:rsidRPr="00CE5752">
        <w:rPr>
          <w:rStyle w:val="21"/>
          <w:rFonts w:ascii="Times New Roman" w:hAnsi="Times New Roman"/>
          <w:color w:val="000000"/>
        </w:rPr>
        <w:t xml:space="preserve"> </w:t>
      </w:r>
      <w:proofErr w:type="gramStart"/>
      <w:r w:rsidRPr="00CE5752">
        <w:rPr>
          <w:rStyle w:val="21"/>
          <w:rFonts w:ascii="Times New Roman" w:hAnsi="Times New Roman"/>
          <w:color w:val="000000"/>
        </w:rPr>
        <w:t>отчетным</w:t>
      </w:r>
      <w:proofErr w:type="gramEnd"/>
      <w:r w:rsidRPr="00CE5752">
        <w:rPr>
          <w:rStyle w:val="21"/>
          <w:rFonts w:ascii="Times New Roman" w:hAnsi="Times New Roman"/>
          <w:color w:val="000000"/>
        </w:rPr>
        <w:t>, Исполнитель представляет Заказчику акт приема-передачи работ, счет-фактуру и Реестр оказанных Услуг.</w:t>
      </w:r>
    </w:p>
    <w:p w:rsidR="00CE5752" w:rsidRPr="00CE5752" w:rsidRDefault="00CE5752" w:rsidP="00CE5752">
      <w:pPr>
        <w:pStyle w:val="a3"/>
        <w:numPr>
          <w:ilvl w:val="1"/>
          <w:numId w:val="1"/>
        </w:numPr>
        <w:shd w:val="clear" w:color="auto" w:fill="auto"/>
        <w:spacing w:before="0" w:after="0" w:line="355" w:lineRule="exact"/>
        <w:ind w:left="20" w:right="20" w:firstLine="720"/>
        <w:jc w:val="both"/>
        <w:rPr>
          <w:shd w:val="clear" w:color="auto" w:fill="FFFFFF"/>
        </w:rPr>
      </w:pPr>
      <w:r w:rsidRPr="00CE5752">
        <w:rPr>
          <w:rStyle w:val="21"/>
          <w:rFonts w:ascii="Times New Roman" w:hAnsi="Times New Roman"/>
          <w:color w:val="000000"/>
        </w:rPr>
        <w:t xml:space="preserve"> Заказчик в течение 5 (пяти) календарных дней с момента получения акта приема-передачи оказанных Услуг направляет Исполнителю подписанный акт приема-передачи или мотивированный отказ от приемки Услуг. При наличии мотивированного отказа Заказчика от приемки Услуг Сторонами составляется акт разногласий с перечнем необходимых доработок и указанием сроков их </w:t>
      </w:r>
      <w:r w:rsidRPr="00CE5752">
        <w:rPr>
          <w:rStyle w:val="21"/>
          <w:rFonts w:ascii="Times New Roman" w:hAnsi="Times New Roman"/>
          <w:color w:val="000000"/>
        </w:rPr>
        <w:lastRenderedPageBreak/>
        <w:t>исполнения.</w:t>
      </w:r>
    </w:p>
    <w:p w:rsidR="00CE5752" w:rsidRPr="00CE5752" w:rsidRDefault="00CE5752" w:rsidP="00CE5752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782"/>
        </w:tabs>
        <w:spacing w:before="0" w:after="0" w:line="355" w:lineRule="exact"/>
        <w:ind w:left="3440"/>
        <w:rPr>
          <w:rFonts w:cs="Times New Roman"/>
          <w:szCs w:val="26"/>
        </w:rPr>
      </w:pPr>
      <w:r w:rsidRPr="00CE5752">
        <w:rPr>
          <w:rStyle w:val="1"/>
          <w:rFonts w:cs="Times New Roman"/>
          <w:b/>
          <w:color w:val="000000"/>
          <w:szCs w:val="26"/>
        </w:rPr>
        <w:t xml:space="preserve">Оплата услуг </w:t>
      </w:r>
    </w:p>
    <w:p w:rsidR="00CE5752" w:rsidRPr="00A04BAF" w:rsidRDefault="00CE5752" w:rsidP="00CE5752">
      <w:pPr>
        <w:pStyle w:val="a3"/>
        <w:numPr>
          <w:ilvl w:val="1"/>
          <w:numId w:val="1"/>
        </w:numPr>
        <w:shd w:val="clear" w:color="auto" w:fill="auto"/>
        <w:spacing w:before="0" w:after="0" w:line="355" w:lineRule="exact"/>
        <w:ind w:right="140" w:firstLine="709"/>
        <w:jc w:val="both"/>
        <w:rPr>
          <w:color w:val="7030A0"/>
        </w:rPr>
      </w:pPr>
      <w:r w:rsidRPr="00A04BAF">
        <w:rPr>
          <w:rStyle w:val="21"/>
          <w:rFonts w:ascii="Times New Roman" w:hAnsi="Times New Roman"/>
          <w:color w:val="7030A0"/>
        </w:rPr>
        <w:t xml:space="preserve">Исполнитель, не позднее 5 (пятого) числа месяца, следующего за </w:t>
      </w:r>
      <w:proofErr w:type="gramStart"/>
      <w:r w:rsidRPr="00A04BAF">
        <w:rPr>
          <w:rStyle w:val="21"/>
          <w:rFonts w:ascii="Times New Roman" w:hAnsi="Times New Roman"/>
          <w:color w:val="7030A0"/>
        </w:rPr>
        <w:t>отчетным</w:t>
      </w:r>
      <w:proofErr w:type="gramEnd"/>
      <w:r w:rsidRPr="00A04BAF">
        <w:rPr>
          <w:rStyle w:val="21"/>
          <w:rFonts w:ascii="Times New Roman" w:hAnsi="Times New Roman"/>
          <w:color w:val="7030A0"/>
        </w:rPr>
        <w:t>, предъявляет Заказчику Реестр оказанных Услуг и счет-фактуру.</w:t>
      </w:r>
    </w:p>
    <w:p w:rsidR="00CE5752" w:rsidRPr="00A04BAF" w:rsidRDefault="00CE5752" w:rsidP="00CE5752">
      <w:pPr>
        <w:pStyle w:val="a3"/>
        <w:numPr>
          <w:ilvl w:val="1"/>
          <w:numId w:val="1"/>
        </w:numPr>
        <w:shd w:val="clear" w:color="auto" w:fill="auto"/>
        <w:spacing w:before="0" w:after="420" w:line="355" w:lineRule="exact"/>
        <w:ind w:left="20" w:right="20" w:firstLine="720"/>
        <w:contextualSpacing/>
        <w:jc w:val="both"/>
        <w:rPr>
          <w:rStyle w:val="21"/>
          <w:rFonts w:ascii="Times New Roman" w:hAnsi="Times New Roman"/>
          <w:color w:val="7030A0"/>
          <w:shd w:val="clear" w:color="auto" w:fill="auto"/>
        </w:rPr>
      </w:pPr>
      <w:r w:rsidRPr="00A04BAF">
        <w:rPr>
          <w:rStyle w:val="21"/>
          <w:rFonts w:ascii="Times New Roman" w:hAnsi="Times New Roman"/>
          <w:color w:val="7030A0"/>
        </w:rPr>
        <w:t xml:space="preserve"> Заказчик в течение 10 (десяти) календарных дней </w:t>
      </w:r>
      <w:proofErr w:type="gramStart"/>
      <w:r w:rsidRPr="00A04BAF">
        <w:rPr>
          <w:rStyle w:val="21"/>
          <w:rFonts w:ascii="Times New Roman" w:hAnsi="Times New Roman"/>
          <w:color w:val="7030A0"/>
        </w:rPr>
        <w:t>с даты получения</w:t>
      </w:r>
      <w:proofErr w:type="gramEnd"/>
      <w:r w:rsidRPr="00A04BAF">
        <w:rPr>
          <w:rStyle w:val="21"/>
          <w:rFonts w:ascii="Times New Roman" w:hAnsi="Times New Roman"/>
          <w:color w:val="7030A0"/>
        </w:rPr>
        <w:t xml:space="preserve"> Реестра оказанных Услуг осуществляет его проверку и оплату по прейскуранту цен, либо предоставляет мотивированный отказ от предъявленной к оплате суммы (части суммы). </w:t>
      </w:r>
    </w:p>
    <w:p w:rsidR="00CE5752" w:rsidRPr="00CE5752" w:rsidRDefault="00CE5752" w:rsidP="00CE5752">
      <w:pPr>
        <w:pStyle w:val="20"/>
        <w:shd w:val="clear" w:color="auto" w:fill="auto"/>
        <w:spacing w:line="370" w:lineRule="exact"/>
        <w:ind w:right="180"/>
        <w:jc w:val="center"/>
        <w:rPr>
          <w:rFonts w:cs="Times New Roman"/>
          <w:szCs w:val="26"/>
        </w:rPr>
      </w:pPr>
      <w:r w:rsidRPr="00CE5752">
        <w:rPr>
          <w:rStyle w:val="2"/>
          <w:rFonts w:cs="Times New Roman"/>
          <w:b/>
          <w:color w:val="000000"/>
          <w:szCs w:val="26"/>
        </w:rPr>
        <w:t>5. 0тветственность сторон</w:t>
      </w:r>
    </w:p>
    <w:p w:rsidR="00CE5752" w:rsidRPr="00CE5752" w:rsidRDefault="00CE5752" w:rsidP="00CE5752">
      <w:pPr>
        <w:pStyle w:val="a3"/>
        <w:numPr>
          <w:ilvl w:val="0"/>
          <w:numId w:val="2"/>
        </w:numPr>
        <w:shd w:val="clear" w:color="auto" w:fill="auto"/>
        <w:spacing w:before="0" w:after="0" w:line="370" w:lineRule="exact"/>
        <w:ind w:left="20" w:right="20" w:firstLine="72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За неисполнение или ненадлежащее исполнение условий настоящего Договора Стороны несут ответственность, предусмотренную действующим Законодательством Российской Федерации.</w:t>
      </w:r>
    </w:p>
    <w:p w:rsidR="00CE5752" w:rsidRPr="00CE5752" w:rsidRDefault="00CE5752" w:rsidP="00CE5752">
      <w:pPr>
        <w:pStyle w:val="a3"/>
        <w:numPr>
          <w:ilvl w:val="0"/>
          <w:numId w:val="2"/>
        </w:numPr>
        <w:shd w:val="clear" w:color="auto" w:fill="auto"/>
        <w:spacing w:before="0" w:after="0" w:line="355" w:lineRule="exact"/>
        <w:ind w:left="20" w:right="20" w:firstLine="720"/>
        <w:jc w:val="both"/>
        <w:rPr>
          <w:rStyle w:val="21"/>
          <w:rFonts w:ascii="Times New Roman" w:hAnsi="Times New Roman"/>
        </w:rPr>
      </w:pPr>
      <w:r w:rsidRPr="00CE5752">
        <w:rPr>
          <w:rStyle w:val="21"/>
          <w:rFonts w:ascii="Times New Roman" w:hAnsi="Times New Roman"/>
          <w:color w:val="000000"/>
        </w:rPr>
        <w:t xml:space="preserve"> В случае невозможности исполнения настоящего Договора, возникшей по вине Заказчика, Услуги подлежат оплате в размере документально подтвержденных расходов, фактически понесенных Исполнителем.</w:t>
      </w:r>
    </w:p>
    <w:p w:rsidR="00CE5752" w:rsidRPr="00A04BAF" w:rsidRDefault="00CE5752" w:rsidP="00CE5752">
      <w:pPr>
        <w:pStyle w:val="a3"/>
        <w:numPr>
          <w:ilvl w:val="0"/>
          <w:numId w:val="2"/>
        </w:numPr>
        <w:shd w:val="clear" w:color="auto" w:fill="auto"/>
        <w:spacing w:before="0" w:after="0" w:line="355" w:lineRule="exact"/>
        <w:ind w:left="20" w:right="20" w:firstLine="720"/>
        <w:jc w:val="both"/>
        <w:rPr>
          <w:rStyle w:val="21"/>
          <w:rFonts w:ascii="Times New Roman" w:hAnsi="Times New Roman"/>
          <w:color w:val="7030A0"/>
        </w:rPr>
      </w:pPr>
      <w:r w:rsidRPr="00A04BAF">
        <w:rPr>
          <w:color w:val="7030A0"/>
        </w:rPr>
        <w:t>В случае нарушения Исполнителем сроков оказания услуг, предусмотренных настоящим договором, последний выплачивает Заказчику пени в размере 0,1 (ноль целых одна де</w:t>
      </w:r>
      <w:r w:rsidRPr="00A04BAF">
        <w:rPr>
          <w:color w:val="7030A0"/>
        </w:rPr>
        <w:softHyphen/>
      </w:r>
      <w:r w:rsidRPr="00A04BAF">
        <w:rPr>
          <w:color w:val="7030A0"/>
          <w:spacing w:val="-1"/>
        </w:rPr>
        <w:t xml:space="preserve">сятая) % (процента) </w:t>
      </w:r>
      <w:r w:rsidRPr="00A04BAF">
        <w:rPr>
          <w:color w:val="7030A0"/>
        </w:rPr>
        <w:t>от стоимости оказанных услуг за каждый день просрочки до фактического исполнения обязательства. Уплата пени может быть произведена, по усмотрению Заказчика, путем вычета суммы пени из стоимости услуг.</w:t>
      </w:r>
    </w:p>
    <w:p w:rsidR="00CE5752" w:rsidRPr="00CE5752" w:rsidRDefault="00CE5752" w:rsidP="00CE5752">
      <w:pPr>
        <w:pStyle w:val="a3"/>
        <w:shd w:val="clear" w:color="auto" w:fill="auto"/>
        <w:spacing w:before="0" w:after="0" w:line="355" w:lineRule="exact"/>
        <w:ind w:left="740" w:right="20" w:firstLine="0"/>
        <w:jc w:val="both"/>
      </w:pPr>
    </w:p>
    <w:p w:rsidR="00CE5752" w:rsidRPr="00CE5752" w:rsidRDefault="00CE5752" w:rsidP="00CE5752">
      <w:pPr>
        <w:pStyle w:val="20"/>
        <w:shd w:val="clear" w:color="auto" w:fill="auto"/>
        <w:spacing w:line="355" w:lineRule="exact"/>
        <w:ind w:left="2800"/>
        <w:rPr>
          <w:rFonts w:cs="Times New Roman"/>
          <w:szCs w:val="26"/>
        </w:rPr>
      </w:pPr>
      <w:r w:rsidRPr="00CE5752">
        <w:rPr>
          <w:rStyle w:val="2"/>
          <w:rFonts w:cs="Times New Roman"/>
          <w:b/>
          <w:color w:val="000000"/>
          <w:szCs w:val="26"/>
        </w:rPr>
        <w:t xml:space="preserve">       6. Разрешение споров</w:t>
      </w:r>
    </w:p>
    <w:p w:rsidR="00CE5752" w:rsidRPr="00CE5752" w:rsidRDefault="00CE5752" w:rsidP="00CE5752">
      <w:pPr>
        <w:pStyle w:val="a3"/>
        <w:numPr>
          <w:ilvl w:val="1"/>
          <w:numId w:val="3"/>
        </w:numPr>
        <w:shd w:val="clear" w:color="auto" w:fill="auto"/>
        <w:spacing w:before="0" w:after="0" w:line="355" w:lineRule="exact"/>
        <w:ind w:left="20" w:right="20" w:firstLine="720"/>
        <w:jc w:val="both"/>
        <w:rPr>
          <w:rStyle w:val="21"/>
          <w:rFonts w:ascii="Times New Roman" w:hAnsi="Times New Roman"/>
        </w:rPr>
      </w:pPr>
      <w:r w:rsidRPr="00CE5752">
        <w:rPr>
          <w:rStyle w:val="21"/>
          <w:rFonts w:ascii="Times New Roman" w:hAnsi="Times New Roman"/>
          <w:color w:val="000000"/>
        </w:rPr>
        <w:t>Все споры и разногласия, возникающие при исполнении настоящего Договора, решаются Сторонами путем переговоров, которые могут проводиться, в том числе, путем отправления писем по почте.</w:t>
      </w:r>
    </w:p>
    <w:p w:rsidR="00CE5752" w:rsidRPr="00CE5752" w:rsidRDefault="00CE5752" w:rsidP="00CE5752">
      <w:pPr>
        <w:pStyle w:val="a3"/>
        <w:shd w:val="clear" w:color="auto" w:fill="auto"/>
        <w:spacing w:before="0" w:after="0" w:line="355" w:lineRule="exact"/>
        <w:ind w:left="23" w:right="23" w:firstLine="720"/>
        <w:jc w:val="both"/>
        <w:rPr>
          <w:rStyle w:val="21"/>
          <w:rFonts w:ascii="Times New Roman" w:hAnsi="Times New Roman"/>
        </w:rPr>
      </w:pPr>
      <w:r w:rsidRPr="00CE5752">
        <w:rPr>
          <w:rStyle w:val="21"/>
          <w:rFonts w:ascii="Times New Roman" w:hAnsi="Times New Roman"/>
          <w:color w:val="000000"/>
        </w:rPr>
        <w:t>6.2. Если Стороны не придут к соглашению путем переговоров, все споры рассматриваются в претензионном порядке.</w:t>
      </w:r>
    </w:p>
    <w:p w:rsidR="00CE5752" w:rsidRPr="00CE5752" w:rsidRDefault="00CE5752" w:rsidP="00CE5752">
      <w:pPr>
        <w:pStyle w:val="a3"/>
        <w:numPr>
          <w:ilvl w:val="1"/>
          <w:numId w:val="8"/>
        </w:numPr>
        <w:shd w:val="clear" w:color="auto" w:fill="auto"/>
        <w:spacing w:before="0" w:after="0" w:line="355" w:lineRule="exact"/>
        <w:ind w:left="23" w:right="23" w:firstLine="720"/>
        <w:jc w:val="both"/>
        <w:rPr>
          <w:rStyle w:val="21"/>
          <w:rFonts w:ascii="Times New Roman" w:hAnsi="Times New Roman"/>
        </w:rPr>
      </w:pPr>
      <w:r w:rsidRPr="00CE5752">
        <w:rPr>
          <w:rStyle w:val="21"/>
          <w:rFonts w:ascii="Times New Roman" w:hAnsi="Times New Roman"/>
        </w:rPr>
        <w:t>Споры по настоящему договору разрешаются в Арбитражном суде по месту нахождения Исполнителя</w:t>
      </w:r>
    </w:p>
    <w:p w:rsidR="00CE5752" w:rsidRPr="00CE5752" w:rsidRDefault="00CE5752" w:rsidP="00CE5752">
      <w:pPr>
        <w:pStyle w:val="a3"/>
        <w:shd w:val="clear" w:color="auto" w:fill="auto"/>
        <w:spacing w:before="0" w:after="0" w:line="355" w:lineRule="exact"/>
        <w:ind w:left="740" w:right="20" w:firstLine="0"/>
        <w:jc w:val="both"/>
        <w:rPr>
          <w:rStyle w:val="21"/>
          <w:rFonts w:ascii="Times New Roman" w:hAnsi="Times New Roman"/>
        </w:rPr>
      </w:pPr>
    </w:p>
    <w:p w:rsidR="00CE5752" w:rsidRPr="00CE5752" w:rsidRDefault="00CE5752" w:rsidP="00CE5752">
      <w:pPr>
        <w:pStyle w:val="20"/>
        <w:numPr>
          <w:ilvl w:val="0"/>
          <w:numId w:val="4"/>
        </w:numPr>
        <w:shd w:val="clear" w:color="auto" w:fill="auto"/>
        <w:tabs>
          <w:tab w:val="left" w:pos="2442"/>
        </w:tabs>
        <w:spacing w:line="360" w:lineRule="exact"/>
        <w:ind w:left="2100"/>
        <w:jc w:val="both"/>
        <w:rPr>
          <w:rFonts w:cs="Times New Roman"/>
          <w:szCs w:val="26"/>
        </w:rPr>
      </w:pPr>
      <w:r w:rsidRPr="00CE5752">
        <w:rPr>
          <w:rStyle w:val="2"/>
          <w:rFonts w:cs="Times New Roman"/>
          <w:b/>
          <w:color w:val="000000"/>
          <w:szCs w:val="26"/>
        </w:rPr>
        <w:t xml:space="preserve">Изменение и прекращение действия договора </w:t>
      </w:r>
    </w:p>
    <w:p w:rsidR="00CE5752" w:rsidRPr="00CE5752" w:rsidRDefault="00CE5752" w:rsidP="00CE5752">
      <w:pPr>
        <w:pStyle w:val="a3"/>
        <w:numPr>
          <w:ilvl w:val="1"/>
          <w:numId w:val="4"/>
        </w:numPr>
        <w:shd w:val="clear" w:color="auto" w:fill="auto"/>
        <w:spacing w:before="0" w:after="0" w:line="360" w:lineRule="exact"/>
        <w:ind w:left="20" w:right="20" w:firstLine="72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Настоящий Договор может быть изменен или его действие прекращено по письменному соглашению Сторон, по инициативе Заказчика, а также в иных случаях, предусмотренных законодательством Российской Федерации или настоящим Договором.</w:t>
      </w:r>
    </w:p>
    <w:p w:rsidR="00CE5752" w:rsidRPr="00CE5752" w:rsidRDefault="00CE5752" w:rsidP="00CE5752">
      <w:pPr>
        <w:pStyle w:val="a3"/>
        <w:numPr>
          <w:ilvl w:val="1"/>
          <w:numId w:val="4"/>
        </w:numPr>
        <w:shd w:val="clear" w:color="auto" w:fill="auto"/>
        <w:spacing w:before="0" w:after="0" w:line="360" w:lineRule="exact"/>
        <w:ind w:left="20" w:right="20" w:firstLine="72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В настоящий Договор могут быть внесены изменения и дополнения, которые имеют силу только в том случае, если они оформлены в письменном виде и подписаны уполномоченными представителями Сторон. Указанные изменения и </w:t>
      </w:r>
      <w:r w:rsidRPr="00CE5752">
        <w:rPr>
          <w:rStyle w:val="21"/>
          <w:rFonts w:ascii="Times New Roman" w:hAnsi="Times New Roman"/>
          <w:color w:val="000000"/>
        </w:rPr>
        <w:lastRenderedPageBreak/>
        <w:t>дополнения к настоящему Договору составляют неотъемлемую часть настоящего Договора.</w:t>
      </w:r>
    </w:p>
    <w:p w:rsidR="00CE5752" w:rsidRPr="00A04BAF" w:rsidRDefault="00CE5752" w:rsidP="00CE5752">
      <w:pPr>
        <w:pStyle w:val="a3"/>
        <w:numPr>
          <w:ilvl w:val="1"/>
          <w:numId w:val="4"/>
        </w:numPr>
        <w:shd w:val="clear" w:color="auto" w:fill="auto"/>
        <w:spacing w:before="0" w:after="424" w:line="360" w:lineRule="exact"/>
        <w:ind w:left="20" w:right="20" w:firstLine="720"/>
        <w:jc w:val="both"/>
        <w:rPr>
          <w:color w:val="7030A0"/>
        </w:rPr>
      </w:pPr>
      <w:r w:rsidRPr="00CE5752">
        <w:rPr>
          <w:rStyle w:val="21"/>
          <w:rFonts w:ascii="Times New Roman" w:hAnsi="Times New Roman"/>
          <w:color w:val="000000"/>
        </w:rPr>
        <w:t xml:space="preserve"> </w:t>
      </w:r>
      <w:r w:rsidRPr="00A04BAF">
        <w:rPr>
          <w:rStyle w:val="21"/>
          <w:rFonts w:ascii="Times New Roman" w:hAnsi="Times New Roman"/>
          <w:color w:val="7030A0"/>
        </w:rPr>
        <w:t>При расторжении настоящего Договора по инициативе Заказчика, Заказчик обязан уведомить о своем решении Исполнителя не позднее, чем за 30 (тридцать) календарных дней до предполагаемой даты расторжения Договора. Настоящий Договор считается расторгнутым с даты, указанной в уведомлении о расторжении, при этом оплате подлежат фактические затраты по оказанию Услуг, произведенные до даты получения Исполнителем уведомления о расторжении настоящего Договора.</w:t>
      </w:r>
    </w:p>
    <w:p w:rsidR="00CE5752" w:rsidRPr="00CE5752" w:rsidRDefault="00CE5752" w:rsidP="00CE5752">
      <w:pPr>
        <w:pStyle w:val="20"/>
        <w:numPr>
          <w:ilvl w:val="0"/>
          <w:numId w:val="4"/>
        </w:numPr>
        <w:shd w:val="clear" w:color="auto" w:fill="auto"/>
        <w:spacing w:line="355" w:lineRule="exact"/>
        <w:ind w:left="2800"/>
        <w:rPr>
          <w:rStyle w:val="2"/>
          <w:rFonts w:cs="Times New Roman"/>
          <w:b/>
          <w:szCs w:val="26"/>
        </w:rPr>
      </w:pPr>
      <w:proofErr w:type="gramStart"/>
      <w:r w:rsidRPr="00CE5752">
        <w:rPr>
          <w:rStyle w:val="2"/>
          <w:rFonts w:cs="Times New Roman"/>
          <w:b/>
          <w:color w:val="000000"/>
          <w:szCs w:val="26"/>
        </w:rPr>
        <w:t>Форс</w:t>
      </w:r>
      <w:proofErr w:type="gramEnd"/>
      <w:r w:rsidRPr="00CE5752">
        <w:rPr>
          <w:rStyle w:val="2"/>
          <w:rFonts w:cs="Times New Roman"/>
          <w:b/>
          <w:color w:val="000000"/>
          <w:szCs w:val="26"/>
        </w:rPr>
        <w:t xml:space="preserve"> - мажорные обстоятельства</w:t>
      </w:r>
    </w:p>
    <w:p w:rsidR="00CE5752" w:rsidRPr="00CE5752" w:rsidRDefault="00CE5752" w:rsidP="00CE5752">
      <w:pPr>
        <w:pStyle w:val="a3"/>
        <w:numPr>
          <w:ilvl w:val="8"/>
          <w:numId w:val="3"/>
        </w:numPr>
        <w:shd w:val="clear" w:color="auto" w:fill="auto"/>
        <w:spacing w:before="0" w:after="0" w:line="355" w:lineRule="exact"/>
        <w:ind w:left="20" w:right="20" w:firstLine="720"/>
        <w:jc w:val="both"/>
      </w:pPr>
      <w:proofErr w:type="gramStart"/>
      <w:r w:rsidRPr="00CE5752">
        <w:rPr>
          <w:rStyle w:val="21"/>
          <w:rFonts w:ascii="Times New Roman" w:hAnsi="Times New Roman"/>
          <w:color w:val="000000"/>
        </w:rPr>
        <w:t>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данных условиях обстоятельств, в том числе объявленная или фактическая война, гражданские волнения, эпидемии, блокада, эмбарго, пожары, землетрясения, наводнения и другие природные стихийные бедствия, издание актов органов государственной власти.</w:t>
      </w:r>
      <w:proofErr w:type="gramEnd"/>
    </w:p>
    <w:p w:rsidR="00CE5752" w:rsidRPr="00CE5752" w:rsidRDefault="00CE5752" w:rsidP="00CE5752">
      <w:pPr>
        <w:pStyle w:val="a3"/>
        <w:numPr>
          <w:ilvl w:val="0"/>
          <w:numId w:val="3"/>
        </w:numPr>
        <w:shd w:val="clear" w:color="auto" w:fill="auto"/>
        <w:spacing w:before="0" w:after="0" w:line="355" w:lineRule="exact"/>
        <w:ind w:left="20" w:right="20" w:firstLine="72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Свидетельство, выданное соответствующей торгово-промышленной палатой или иным компетентным органом</w:t>
      </w:r>
      <w:bookmarkStart w:id="1" w:name="_GoBack"/>
      <w:bookmarkEnd w:id="1"/>
      <w:r w:rsidRPr="00CE5752">
        <w:rPr>
          <w:rStyle w:val="21"/>
          <w:rFonts w:ascii="Times New Roman" w:hAnsi="Times New Roman"/>
          <w:color w:val="000000"/>
        </w:rPr>
        <w:t>, является достаточным подтверждением наличия и продолжительности действия обстоятельств непреодолимой силы.</w:t>
      </w:r>
    </w:p>
    <w:p w:rsidR="00CE5752" w:rsidRPr="00CE5752" w:rsidRDefault="00CE5752" w:rsidP="00CE5752">
      <w:pPr>
        <w:pStyle w:val="a3"/>
        <w:numPr>
          <w:ilvl w:val="0"/>
          <w:numId w:val="3"/>
        </w:numPr>
        <w:shd w:val="clear" w:color="auto" w:fill="auto"/>
        <w:spacing w:before="0" w:after="0" w:line="355" w:lineRule="exact"/>
        <w:ind w:left="20" w:right="20" w:firstLine="720"/>
        <w:jc w:val="both"/>
        <w:rPr>
          <w:b/>
        </w:rPr>
      </w:pPr>
      <w:r w:rsidRPr="00CE5752">
        <w:rPr>
          <w:rStyle w:val="21"/>
          <w:rFonts w:ascii="Times New Roman" w:hAnsi="Times New Roman"/>
          <w:color w:val="000000"/>
        </w:rPr>
        <w:t xml:space="preserve"> Сторона, которая не исполняет свои обязательства вследствие действия обстоятельств непреодолимой силы, должна в течение 3 (трех) календарных дней известить другую Сторону о таких обстоятельствах и их </w:t>
      </w:r>
      <w:r w:rsidRPr="00CE5752">
        <w:rPr>
          <w:rStyle w:val="12pt"/>
          <w:b w:val="0"/>
          <w:bCs/>
          <w:color w:val="000000"/>
          <w:sz w:val="26"/>
        </w:rPr>
        <w:t>влиянии на исполнение обязательств по настоящему Договору.</w:t>
      </w:r>
    </w:p>
    <w:p w:rsidR="00CE5752" w:rsidRPr="00CE5752" w:rsidRDefault="00CE5752" w:rsidP="00CE5752">
      <w:pPr>
        <w:pStyle w:val="a3"/>
        <w:numPr>
          <w:ilvl w:val="0"/>
          <w:numId w:val="3"/>
        </w:numPr>
        <w:shd w:val="clear" w:color="auto" w:fill="auto"/>
        <w:spacing w:before="0" w:after="0" w:line="355" w:lineRule="exact"/>
        <w:ind w:left="23" w:right="23" w:firstLine="72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Если обстоятельства непреодолимой силы действуют на протяжении 3 (трех) последовательных месяцев, настоящий </w:t>
      </w:r>
      <w:proofErr w:type="gramStart"/>
      <w:r w:rsidRPr="00CE5752">
        <w:rPr>
          <w:rStyle w:val="21"/>
          <w:rFonts w:ascii="Times New Roman" w:hAnsi="Times New Roman"/>
          <w:color w:val="000000"/>
        </w:rPr>
        <w:t>Договор</w:t>
      </w:r>
      <w:proofErr w:type="gramEnd"/>
      <w:r w:rsidRPr="00CE5752">
        <w:rPr>
          <w:rStyle w:val="21"/>
          <w:rFonts w:ascii="Times New Roman" w:hAnsi="Times New Roman"/>
          <w:color w:val="000000"/>
        </w:rPr>
        <w:t xml:space="preserve"> может быть расторгнут по соглашению Сторон.</w:t>
      </w:r>
    </w:p>
    <w:p w:rsidR="00CE5752" w:rsidRPr="00CE5752" w:rsidRDefault="00CE5752" w:rsidP="00CE5752">
      <w:pPr>
        <w:pStyle w:val="20"/>
        <w:shd w:val="clear" w:color="auto" w:fill="auto"/>
        <w:spacing w:line="355" w:lineRule="exact"/>
        <w:jc w:val="center"/>
        <w:rPr>
          <w:rStyle w:val="2"/>
          <w:rFonts w:cs="Times New Roman"/>
          <w:b/>
          <w:color w:val="000000"/>
          <w:szCs w:val="26"/>
        </w:rPr>
      </w:pPr>
    </w:p>
    <w:p w:rsidR="00CE5752" w:rsidRPr="00CE5752" w:rsidRDefault="00CE5752" w:rsidP="00CE5752">
      <w:pPr>
        <w:pStyle w:val="20"/>
        <w:shd w:val="clear" w:color="auto" w:fill="auto"/>
        <w:spacing w:line="355" w:lineRule="exact"/>
        <w:jc w:val="center"/>
        <w:rPr>
          <w:rFonts w:cs="Times New Roman"/>
          <w:szCs w:val="26"/>
        </w:rPr>
      </w:pPr>
      <w:r w:rsidRPr="00CE5752">
        <w:rPr>
          <w:rStyle w:val="2"/>
          <w:rFonts w:cs="Times New Roman"/>
          <w:b/>
          <w:color w:val="000000"/>
          <w:szCs w:val="26"/>
        </w:rPr>
        <w:t>9. Срок действия Договора</w:t>
      </w:r>
    </w:p>
    <w:p w:rsidR="00CE5752" w:rsidRPr="00CE5752" w:rsidRDefault="00CE5752" w:rsidP="00CE5752">
      <w:pPr>
        <w:pStyle w:val="20"/>
        <w:numPr>
          <w:ilvl w:val="0"/>
          <w:numId w:val="5"/>
        </w:numPr>
        <w:shd w:val="clear" w:color="auto" w:fill="auto"/>
        <w:spacing w:line="355" w:lineRule="exact"/>
        <w:ind w:left="20" w:right="20" w:firstLine="720"/>
        <w:jc w:val="both"/>
        <w:rPr>
          <w:rFonts w:cs="Times New Roman"/>
          <w:szCs w:val="26"/>
        </w:rPr>
      </w:pPr>
      <w:r w:rsidRPr="00CE5752">
        <w:rPr>
          <w:rStyle w:val="23"/>
          <w:rFonts w:cs="Times New Roman"/>
          <w:b w:val="0"/>
          <w:bCs/>
          <w:color w:val="000000"/>
          <w:szCs w:val="26"/>
        </w:rPr>
        <w:t xml:space="preserve"> </w:t>
      </w:r>
      <w:r w:rsidRPr="00CE5752">
        <w:rPr>
          <w:rStyle w:val="23"/>
          <w:rFonts w:cs="Times New Roman"/>
          <w:bCs/>
          <w:color w:val="000000"/>
          <w:szCs w:val="26"/>
        </w:rPr>
        <w:t>Настоящий Договор вступает в силу</w:t>
      </w:r>
      <w:r w:rsidRPr="00CE5752">
        <w:rPr>
          <w:rStyle w:val="23"/>
          <w:rFonts w:cs="Times New Roman"/>
          <w:b w:val="0"/>
          <w:bCs/>
          <w:color w:val="000000"/>
          <w:szCs w:val="26"/>
        </w:rPr>
        <w:t xml:space="preserve"> </w:t>
      </w:r>
      <w:r w:rsidRPr="00CE5752">
        <w:rPr>
          <w:rStyle w:val="2"/>
          <w:rFonts w:cs="Times New Roman"/>
          <w:color w:val="000000"/>
          <w:szCs w:val="26"/>
        </w:rPr>
        <w:t>на правовые отношения сторон, возникшие с «___»______________ года и действует до «__»_____________года,</w:t>
      </w:r>
      <w:r w:rsidRPr="00CE5752">
        <w:rPr>
          <w:rStyle w:val="2"/>
          <w:rFonts w:cs="Times New Roman"/>
          <w:b/>
          <w:color w:val="000000"/>
          <w:szCs w:val="26"/>
        </w:rPr>
        <w:t xml:space="preserve"> </w:t>
      </w:r>
      <w:r w:rsidRPr="00CE5752">
        <w:rPr>
          <w:rFonts w:cs="Times New Roman"/>
          <w:b w:val="0"/>
          <w:szCs w:val="26"/>
        </w:rPr>
        <w:t>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</w:t>
      </w:r>
    </w:p>
    <w:p w:rsidR="00CE5752" w:rsidRPr="00CE5752" w:rsidRDefault="00CE5752" w:rsidP="00CE5752">
      <w:pPr>
        <w:pStyle w:val="a3"/>
        <w:numPr>
          <w:ilvl w:val="0"/>
          <w:numId w:val="5"/>
        </w:numPr>
        <w:shd w:val="clear" w:color="auto" w:fill="auto"/>
        <w:spacing w:before="0" w:after="416" w:line="355" w:lineRule="exact"/>
        <w:ind w:left="20" w:right="20" w:firstLine="72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По истечению срока договора, при отсутствии письменного уведомления о расторжении договора в течение месяца, договор считается пролонгированным на следующий год.</w:t>
      </w:r>
    </w:p>
    <w:p w:rsidR="00CE5752" w:rsidRPr="00CE5752" w:rsidRDefault="00CE5752" w:rsidP="00CE5752">
      <w:pPr>
        <w:pStyle w:val="20"/>
        <w:shd w:val="clear" w:color="auto" w:fill="auto"/>
        <w:spacing w:line="360" w:lineRule="exact"/>
        <w:jc w:val="center"/>
        <w:rPr>
          <w:rFonts w:cs="Times New Roman"/>
          <w:szCs w:val="26"/>
        </w:rPr>
      </w:pPr>
      <w:r w:rsidRPr="00CE5752">
        <w:rPr>
          <w:rStyle w:val="2"/>
          <w:rFonts w:cs="Times New Roman"/>
          <w:b/>
          <w:color w:val="000000"/>
          <w:szCs w:val="26"/>
        </w:rPr>
        <w:t>10. Заключительные положения</w:t>
      </w:r>
    </w:p>
    <w:p w:rsidR="00CE5752" w:rsidRPr="00CE5752" w:rsidRDefault="00CE5752" w:rsidP="00CE5752">
      <w:pPr>
        <w:pStyle w:val="a3"/>
        <w:numPr>
          <w:ilvl w:val="0"/>
          <w:numId w:val="6"/>
        </w:numPr>
        <w:shd w:val="clear" w:color="auto" w:fill="auto"/>
        <w:spacing w:before="0" w:after="0" w:line="360" w:lineRule="exact"/>
        <w:ind w:left="20" w:right="20" w:firstLine="720"/>
        <w:jc w:val="both"/>
        <w:rPr>
          <w:shd w:val="clear" w:color="auto" w:fill="FFFFFF"/>
        </w:rPr>
      </w:pPr>
      <w:r w:rsidRPr="00CE5752">
        <w:rPr>
          <w:rStyle w:val="21"/>
          <w:rFonts w:ascii="Times New Roman" w:hAnsi="Times New Roman"/>
          <w:color w:val="000000"/>
        </w:rPr>
        <w:lastRenderedPageBreak/>
        <w:t xml:space="preserve"> Настоящий Договор составлен в двух экземплярах, имеющих одинаковую силу, для каждой из Сторон.</w:t>
      </w:r>
    </w:p>
    <w:p w:rsidR="00CE5752" w:rsidRPr="00CE5752" w:rsidRDefault="00CE5752" w:rsidP="00CE5752">
      <w:pPr>
        <w:pStyle w:val="a3"/>
        <w:numPr>
          <w:ilvl w:val="0"/>
          <w:numId w:val="6"/>
        </w:numPr>
        <w:shd w:val="clear" w:color="auto" w:fill="auto"/>
        <w:spacing w:before="0" w:after="380" w:line="360" w:lineRule="exact"/>
        <w:ind w:left="20" w:right="20" w:firstLine="720"/>
        <w:jc w:val="both"/>
        <w:rPr>
          <w:rStyle w:val="21"/>
          <w:rFonts w:ascii="Times New Roman" w:hAnsi="Times New Roman"/>
        </w:rPr>
      </w:pPr>
      <w:r w:rsidRPr="00CE5752">
        <w:rPr>
          <w:rStyle w:val="21"/>
          <w:rFonts w:ascii="Times New Roman" w:hAnsi="Times New Roman"/>
          <w:color w:val="000000"/>
        </w:rPr>
        <w:t xml:space="preserve"> При изменении наименования, местонахождения, банковских реквизитов или реорганизации одной из Сторон она обязана письменно в двухнедельный срок после произошедших изменений сообщить другой Стороне о данных изменениях, кроме случаев, когда изменение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Федерации.</w:t>
      </w:r>
    </w:p>
    <w:p w:rsidR="00CE5752" w:rsidRPr="00CE5752" w:rsidRDefault="00CE5752" w:rsidP="00CE5752">
      <w:pPr>
        <w:pStyle w:val="20"/>
        <w:numPr>
          <w:ilvl w:val="0"/>
          <w:numId w:val="7"/>
        </w:numPr>
        <w:shd w:val="clear" w:color="auto" w:fill="auto"/>
        <w:tabs>
          <w:tab w:val="left" w:pos="3466"/>
        </w:tabs>
        <w:spacing w:after="376" w:line="260" w:lineRule="exact"/>
        <w:ind w:left="3000"/>
        <w:jc w:val="both"/>
        <w:rPr>
          <w:rFonts w:cs="Times New Roman"/>
          <w:szCs w:val="26"/>
        </w:rPr>
      </w:pPr>
      <w:r w:rsidRPr="00CE5752">
        <w:rPr>
          <w:rStyle w:val="2"/>
          <w:rFonts w:cs="Times New Roman"/>
          <w:b/>
          <w:color w:val="000000"/>
          <w:szCs w:val="26"/>
        </w:rPr>
        <w:t>Реквизиты и подписи Сторон</w:t>
      </w:r>
    </w:p>
    <w:p w:rsidR="00CE5752" w:rsidRDefault="00CE5752" w:rsidP="00CE5752">
      <w:pPr>
        <w:pStyle w:val="a3"/>
        <w:shd w:val="clear" w:color="auto" w:fill="auto"/>
        <w:tabs>
          <w:tab w:val="left" w:pos="1695"/>
        </w:tabs>
        <w:spacing w:before="0" w:after="11" w:line="260" w:lineRule="exact"/>
        <w:ind w:left="20" w:firstLine="0"/>
        <w:jc w:val="both"/>
        <w:rPr>
          <w:rStyle w:val="21"/>
          <w:rFonts w:ascii="Times New Roman" w:hAnsi="Times New Roman"/>
          <w:b/>
          <w:color w:val="000000"/>
        </w:rPr>
      </w:pPr>
      <w:r w:rsidRPr="00CE5752">
        <w:rPr>
          <w:rStyle w:val="21"/>
          <w:rFonts w:ascii="Times New Roman" w:hAnsi="Times New Roman"/>
          <w:color w:val="000000"/>
        </w:rPr>
        <w:t>Исполнитель:</w:t>
      </w:r>
      <w:r w:rsidRPr="00CE5752">
        <w:rPr>
          <w:rStyle w:val="21"/>
          <w:rFonts w:ascii="Times New Roman" w:hAnsi="Times New Roman"/>
          <w:color w:val="000000"/>
        </w:rPr>
        <w:tab/>
      </w:r>
      <w:r>
        <w:rPr>
          <w:rStyle w:val="21"/>
          <w:rFonts w:ascii="Times New Roman" w:hAnsi="Times New Roman"/>
          <w:b/>
          <w:color w:val="000000"/>
        </w:rPr>
        <w:t>___________________</w:t>
      </w:r>
    </w:p>
    <w:p w:rsidR="00CE5752" w:rsidRDefault="00CE5752" w:rsidP="00CE5752">
      <w:pPr>
        <w:pStyle w:val="a3"/>
        <w:shd w:val="clear" w:color="auto" w:fill="auto"/>
        <w:tabs>
          <w:tab w:val="left" w:pos="1695"/>
        </w:tabs>
        <w:spacing w:before="0" w:after="11" w:line="260" w:lineRule="exact"/>
        <w:ind w:left="20" w:firstLine="0"/>
        <w:jc w:val="both"/>
        <w:rPr>
          <w:rStyle w:val="21"/>
          <w:rFonts w:ascii="Times New Roman" w:hAnsi="Times New Roman"/>
          <w:b/>
          <w:color w:val="000000"/>
        </w:rPr>
      </w:pPr>
    </w:p>
    <w:p w:rsidR="00CE5752" w:rsidRPr="00CE5752" w:rsidRDefault="00CE5752" w:rsidP="00CE5752">
      <w:pPr>
        <w:pStyle w:val="a3"/>
        <w:shd w:val="clear" w:color="auto" w:fill="auto"/>
        <w:tabs>
          <w:tab w:val="left" w:pos="1695"/>
        </w:tabs>
        <w:spacing w:before="0" w:after="11" w:line="260" w:lineRule="exact"/>
        <w:ind w:left="20" w:firstLine="0"/>
        <w:jc w:val="both"/>
      </w:pPr>
    </w:p>
    <w:p w:rsidR="00CE5752" w:rsidRPr="00CE5752" w:rsidRDefault="00CE5752" w:rsidP="00CE5752">
      <w:pPr>
        <w:pStyle w:val="a3"/>
        <w:shd w:val="clear" w:color="auto" w:fill="auto"/>
        <w:tabs>
          <w:tab w:val="left" w:pos="1695"/>
        </w:tabs>
        <w:spacing w:before="0" w:after="11" w:line="260" w:lineRule="exact"/>
        <w:ind w:left="20" w:firstLine="0"/>
        <w:jc w:val="both"/>
        <w:rPr>
          <w:b/>
        </w:rPr>
      </w:pPr>
      <w:r w:rsidRPr="00CE5752">
        <w:rPr>
          <w:rStyle w:val="21"/>
          <w:rFonts w:ascii="Times New Roman" w:hAnsi="Times New Roman"/>
          <w:color w:val="000000"/>
        </w:rPr>
        <w:t xml:space="preserve">Заказчик:       </w:t>
      </w:r>
      <w:r w:rsidRPr="00CE5752">
        <w:rPr>
          <w:rStyle w:val="21"/>
          <w:rFonts w:ascii="Times New Roman" w:hAnsi="Times New Roman"/>
          <w:b/>
          <w:color w:val="000000"/>
        </w:rPr>
        <w:t>ОАО «Дальневосточная распределительная сетевая компания»</w:t>
      </w:r>
    </w:p>
    <w:p w:rsidR="00CE5752" w:rsidRPr="00CE5752" w:rsidRDefault="00CE5752" w:rsidP="00CE5752">
      <w:pPr>
        <w:ind w:left="1560"/>
        <w:rPr>
          <w:rFonts w:ascii="Times New Roman" w:hAnsi="Times New Roman" w:cs="Times New Roman"/>
          <w:sz w:val="26"/>
          <w:szCs w:val="26"/>
        </w:rPr>
      </w:pPr>
      <w:proofErr w:type="gramStart"/>
      <w:r w:rsidRPr="00CE5752">
        <w:rPr>
          <w:rFonts w:ascii="Times New Roman" w:hAnsi="Times New Roman" w:cs="Times New Roman"/>
          <w:sz w:val="26"/>
          <w:szCs w:val="26"/>
        </w:rPr>
        <w:t xml:space="preserve">Юридический адрес: 675000, РФ, Амурская обл., г. Благовещенск, ул. Шевченко, 28, </w:t>
      </w:r>
      <w:proofErr w:type="gramEnd"/>
    </w:p>
    <w:p w:rsidR="00CE5752" w:rsidRPr="00CE5752" w:rsidRDefault="00CE5752" w:rsidP="00CE5752">
      <w:pPr>
        <w:ind w:left="1560"/>
        <w:rPr>
          <w:rFonts w:ascii="Times New Roman" w:hAnsi="Times New Roman" w:cs="Times New Roman"/>
          <w:sz w:val="26"/>
          <w:szCs w:val="26"/>
        </w:rPr>
      </w:pPr>
      <w:r w:rsidRPr="00CE5752">
        <w:rPr>
          <w:rFonts w:ascii="Times New Roman" w:hAnsi="Times New Roman" w:cs="Times New Roman"/>
          <w:sz w:val="26"/>
          <w:szCs w:val="26"/>
        </w:rPr>
        <w:t>ИНН 2801108200 / КПП 280150001</w:t>
      </w:r>
    </w:p>
    <w:p w:rsidR="00CE5752" w:rsidRPr="00CE5752" w:rsidRDefault="00CE5752" w:rsidP="00CE5752">
      <w:pPr>
        <w:ind w:left="1560"/>
        <w:rPr>
          <w:rFonts w:ascii="Times New Roman" w:hAnsi="Times New Roman" w:cs="Times New Roman"/>
          <w:sz w:val="26"/>
          <w:szCs w:val="26"/>
          <w:lang w:eastAsia="en-US"/>
        </w:rPr>
      </w:pPr>
      <w:proofErr w:type="gramStart"/>
      <w:r w:rsidRPr="00CE5752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E5752">
        <w:rPr>
          <w:rFonts w:ascii="Times New Roman" w:hAnsi="Times New Roman" w:cs="Times New Roman"/>
          <w:sz w:val="26"/>
          <w:szCs w:val="26"/>
        </w:rPr>
        <w:t xml:space="preserve">/с </w:t>
      </w:r>
      <w:r w:rsidRPr="00CE5752">
        <w:rPr>
          <w:rFonts w:ascii="Times New Roman" w:hAnsi="Times New Roman" w:cs="Times New Roman"/>
          <w:sz w:val="26"/>
          <w:szCs w:val="26"/>
          <w:lang w:eastAsia="en-US"/>
        </w:rPr>
        <w:t>40702810003010113258</w:t>
      </w:r>
    </w:p>
    <w:p w:rsidR="00CE5752" w:rsidRPr="00CE5752" w:rsidRDefault="00CE5752" w:rsidP="00CE5752">
      <w:pPr>
        <w:ind w:left="1560"/>
        <w:rPr>
          <w:rFonts w:ascii="Times New Roman" w:hAnsi="Times New Roman" w:cs="Times New Roman"/>
          <w:sz w:val="26"/>
          <w:szCs w:val="26"/>
        </w:rPr>
      </w:pPr>
      <w:r w:rsidRPr="00CE5752">
        <w:rPr>
          <w:rFonts w:ascii="Times New Roman" w:hAnsi="Times New Roman" w:cs="Times New Roman"/>
          <w:sz w:val="26"/>
          <w:szCs w:val="26"/>
          <w:lang w:eastAsia="en-US"/>
        </w:rPr>
        <w:t xml:space="preserve">в ДАЛЬНЕВОСТОЧНЫЙ БАНК ОАО «СБЕРБАНК РОССИИ» </w:t>
      </w:r>
      <w:proofErr w:type="spellStart"/>
      <w:r w:rsidRPr="00CE5752">
        <w:rPr>
          <w:rFonts w:ascii="Times New Roman" w:hAnsi="Times New Roman" w:cs="Times New Roman"/>
          <w:sz w:val="26"/>
          <w:szCs w:val="26"/>
          <w:lang w:eastAsia="en-US"/>
        </w:rPr>
        <w:t>г</w:t>
      </w:r>
      <w:proofErr w:type="gramStart"/>
      <w:r w:rsidRPr="00CE5752">
        <w:rPr>
          <w:rFonts w:ascii="Times New Roman" w:hAnsi="Times New Roman" w:cs="Times New Roman"/>
          <w:sz w:val="26"/>
          <w:szCs w:val="26"/>
          <w:lang w:eastAsia="en-US"/>
        </w:rPr>
        <w:t>.Х</w:t>
      </w:r>
      <w:proofErr w:type="gramEnd"/>
      <w:r w:rsidRPr="00CE5752">
        <w:rPr>
          <w:rFonts w:ascii="Times New Roman" w:hAnsi="Times New Roman" w:cs="Times New Roman"/>
          <w:sz w:val="26"/>
          <w:szCs w:val="26"/>
          <w:lang w:eastAsia="en-US"/>
        </w:rPr>
        <w:t>абаровск</w:t>
      </w:r>
      <w:proofErr w:type="spellEnd"/>
    </w:p>
    <w:p w:rsidR="00CE5752" w:rsidRPr="00CE5752" w:rsidRDefault="00CE5752" w:rsidP="00CE5752">
      <w:pPr>
        <w:ind w:left="1560"/>
        <w:rPr>
          <w:rFonts w:ascii="Times New Roman" w:hAnsi="Times New Roman" w:cs="Times New Roman"/>
          <w:sz w:val="26"/>
          <w:szCs w:val="26"/>
        </w:rPr>
      </w:pPr>
      <w:r w:rsidRPr="00CE5752">
        <w:rPr>
          <w:rFonts w:ascii="Times New Roman" w:hAnsi="Times New Roman" w:cs="Times New Roman"/>
          <w:sz w:val="26"/>
          <w:szCs w:val="26"/>
        </w:rPr>
        <w:t xml:space="preserve">Кор/с </w:t>
      </w:r>
      <w:r w:rsidRPr="00CE5752">
        <w:rPr>
          <w:rFonts w:ascii="Times New Roman" w:hAnsi="Times New Roman" w:cs="Times New Roman"/>
          <w:sz w:val="26"/>
          <w:szCs w:val="26"/>
          <w:lang w:eastAsia="en-US"/>
        </w:rPr>
        <w:t>30101810600000000608</w:t>
      </w:r>
      <w:r w:rsidRPr="00CE5752">
        <w:rPr>
          <w:rFonts w:ascii="Times New Roman" w:hAnsi="Times New Roman" w:cs="Times New Roman"/>
          <w:sz w:val="26"/>
          <w:szCs w:val="26"/>
        </w:rPr>
        <w:t xml:space="preserve">, БИК </w:t>
      </w:r>
      <w:r w:rsidRPr="00CE5752">
        <w:rPr>
          <w:rFonts w:ascii="Times New Roman" w:hAnsi="Times New Roman" w:cs="Times New Roman"/>
          <w:sz w:val="26"/>
          <w:szCs w:val="26"/>
          <w:lang w:eastAsia="en-US"/>
        </w:rPr>
        <w:t>040813608</w:t>
      </w:r>
    </w:p>
    <w:p w:rsidR="00CE5752" w:rsidRPr="00CE5752" w:rsidRDefault="00CE5752" w:rsidP="00CE5752">
      <w:pPr>
        <w:ind w:left="1560"/>
        <w:rPr>
          <w:rFonts w:ascii="Times New Roman" w:hAnsi="Times New Roman" w:cs="Times New Roman"/>
          <w:b/>
          <w:sz w:val="26"/>
          <w:szCs w:val="26"/>
        </w:rPr>
      </w:pPr>
      <w:r w:rsidRPr="00CE5752">
        <w:rPr>
          <w:rFonts w:ascii="Times New Roman" w:hAnsi="Times New Roman" w:cs="Times New Roman"/>
          <w:b/>
          <w:sz w:val="26"/>
          <w:szCs w:val="26"/>
        </w:rPr>
        <w:t>Филиал ОАО «ДРСК» «ЮЯЭС»</w:t>
      </w:r>
    </w:p>
    <w:p w:rsidR="00CE5752" w:rsidRPr="00CE5752" w:rsidRDefault="00CE5752" w:rsidP="00CE5752">
      <w:pPr>
        <w:ind w:left="1560"/>
        <w:rPr>
          <w:rFonts w:ascii="Times New Roman" w:hAnsi="Times New Roman" w:cs="Times New Roman"/>
          <w:sz w:val="26"/>
          <w:szCs w:val="26"/>
        </w:rPr>
      </w:pPr>
      <w:r w:rsidRPr="00CE5752">
        <w:rPr>
          <w:rFonts w:ascii="Times New Roman" w:hAnsi="Times New Roman" w:cs="Times New Roman"/>
          <w:sz w:val="26"/>
          <w:szCs w:val="26"/>
        </w:rPr>
        <w:t xml:space="preserve">Адрес: 678901, Республика Саха (Якутия), </w:t>
      </w:r>
    </w:p>
    <w:p w:rsidR="00CE5752" w:rsidRPr="00CE5752" w:rsidRDefault="00CE5752" w:rsidP="00CE5752">
      <w:pPr>
        <w:ind w:left="1560"/>
        <w:rPr>
          <w:rFonts w:ascii="Times New Roman" w:hAnsi="Times New Roman" w:cs="Times New Roman"/>
          <w:sz w:val="26"/>
          <w:szCs w:val="26"/>
        </w:rPr>
      </w:pPr>
      <w:r w:rsidRPr="00CE5752">
        <w:rPr>
          <w:rFonts w:ascii="Times New Roman" w:hAnsi="Times New Roman" w:cs="Times New Roman"/>
          <w:sz w:val="26"/>
          <w:szCs w:val="26"/>
        </w:rPr>
        <w:t xml:space="preserve">г. Алдан, ул. </w:t>
      </w:r>
      <w:proofErr w:type="gramStart"/>
      <w:r w:rsidRPr="00CE5752">
        <w:rPr>
          <w:rFonts w:ascii="Times New Roman" w:hAnsi="Times New Roman" w:cs="Times New Roman"/>
          <w:sz w:val="26"/>
          <w:szCs w:val="26"/>
        </w:rPr>
        <w:t>Линейная</w:t>
      </w:r>
      <w:proofErr w:type="gramEnd"/>
      <w:r w:rsidRPr="00CE5752">
        <w:rPr>
          <w:rFonts w:ascii="Times New Roman" w:hAnsi="Times New Roman" w:cs="Times New Roman"/>
          <w:sz w:val="26"/>
          <w:szCs w:val="26"/>
        </w:rPr>
        <w:t>, 4</w:t>
      </w:r>
    </w:p>
    <w:p w:rsidR="00CE5752" w:rsidRPr="00CE5752" w:rsidRDefault="00CE5752" w:rsidP="00CE5752">
      <w:pPr>
        <w:pStyle w:val="HTML"/>
        <w:ind w:left="1560"/>
        <w:rPr>
          <w:rFonts w:ascii="Times New Roman" w:hAnsi="Times New Roman" w:cs="Times New Roman"/>
          <w:sz w:val="26"/>
          <w:szCs w:val="26"/>
        </w:rPr>
      </w:pPr>
      <w:r w:rsidRPr="00CE5752">
        <w:rPr>
          <w:rFonts w:ascii="Times New Roman" w:hAnsi="Times New Roman" w:cs="Times New Roman"/>
          <w:sz w:val="26"/>
          <w:szCs w:val="26"/>
        </w:rPr>
        <w:t>ИНН 2801108200 / КПП 140202001</w:t>
      </w:r>
    </w:p>
    <w:p w:rsidR="00CE5752" w:rsidRPr="00CE5752" w:rsidRDefault="00CE5752" w:rsidP="00CE5752">
      <w:pPr>
        <w:pStyle w:val="a3"/>
        <w:shd w:val="clear" w:color="auto" w:fill="auto"/>
        <w:spacing w:before="0" w:after="0" w:line="324" w:lineRule="exact"/>
        <w:ind w:left="1560" w:firstLine="0"/>
      </w:pPr>
      <w:r w:rsidRPr="00CE5752">
        <w:rPr>
          <w:i/>
        </w:rPr>
        <w:t xml:space="preserve"> (в счетах, счетах-фактурах следует указывать КПП филиала 140202001)</w:t>
      </w:r>
      <w:r w:rsidRPr="00CE5752">
        <w:t xml:space="preserve"> </w:t>
      </w:r>
    </w:p>
    <w:p w:rsidR="00CE5752" w:rsidRPr="00CE5752" w:rsidRDefault="00CE5752" w:rsidP="00CE5752">
      <w:pPr>
        <w:pStyle w:val="a3"/>
        <w:shd w:val="clear" w:color="auto" w:fill="auto"/>
        <w:spacing w:before="0" w:after="0" w:line="324" w:lineRule="exact"/>
        <w:ind w:left="1560" w:firstLine="0"/>
      </w:pPr>
      <w:r w:rsidRPr="00CE5752">
        <w:rPr>
          <w:rStyle w:val="21"/>
          <w:rFonts w:ascii="Times New Roman" w:hAnsi="Times New Roman"/>
          <w:color w:val="000000"/>
        </w:rPr>
        <w:t>тел/факс: (41147) 36-5-93, 36-5-84</w:t>
      </w:r>
    </w:p>
    <w:p w:rsidR="00CE5752" w:rsidRPr="00CE5752" w:rsidRDefault="00CE5752" w:rsidP="00CE5752">
      <w:pPr>
        <w:pStyle w:val="a3"/>
        <w:shd w:val="clear" w:color="auto" w:fill="auto"/>
        <w:tabs>
          <w:tab w:val="right" w:pos="6777"/>
          <w:tab w:val="right" w:pos="8412"/>
        </w:tabs>
        <w:spacing w:before="0" w:after="0" w:line="260" w:lineRule="exact"/>
        <w:ind w:left="20" w:firstLine="0"/>
        <w:jc w:val="both"/>
        <w:rPr>
          <w:rStyle w:val="21"/>
          <w:rFonts w:ascii="Times New Roman" w:hAnsi="Times New Roman"/>
          <w:color w:val="000000"/>
        </w:rPr>
      </w:pPr>
    </w:p>
    <w:p w:rsidR="00CE5752" w:rsidRPr="00CE5752" w:rsidRDefault="00CE5752" w:rsidP="00CE5752">
      <w:pPr>
        <w:pStyle w:val="a3"/>
        <w:shd w:val="clear" w:color="auto" w:fill="auto"/>
        <w:tabs>
          <w:tab w:val="center" w:pos="4825"/>
        </w:tabs>
        <w:spacing w:before="0" w:after="0" w:line="260" w:lineRule="exact"/>
        <w:ind w:left="20" w:firstLine="0"/>
        <w:jc w:val="both"/>
        <w:rPr>
          <w:rStyle w:val="21"/>
          <w:rFonts w:ascii="Times New Roman" w:hAnsi="Times New Roman"/>
          <w:color w:val="000000"/>
        </w:rPr>
      </w:pPr>
      <w:r w:rsidRPr="00CE5752">
        <w:rPr>
          <w:rStyle w:val="21"/>
          <w:rFonts w:ascii="Times New Roman" w:hAnsi="Times New Roman"/>
          <w:color w:val="000000"/>
        </w:rPr>
        <w:t>От Исполнителя:</w:t>
      </w:r>
      <w:r w:rsidRPr="00CE5752">
        <w:rPr>
          <w:rStyle w:val="21"/>
          <w:rFonts w:ascii="Times New Roman" w:hAnsi="Times New Roman"/>
          <w:color w:val="000000"/>
        </w:rPr>
        <w:tab/>
        <w:t xml:space="preserve">                           От Заказчика:</w:t>
      </w:r>
    </w:p>
    <w:p w:rsidR="00CE5752" w:rsidRPr="00CE5752" w:rsidRDefault="00CE5752" w:rsidP="00CE5752">
      <w:pPr>
        <w:pStyle w:val="a3"/>
        <w:shd w:val="clear" w:color="auto" w:fill="auto"/>
        <w:tabs>
          <w:tab w:val="right" w:pos="6777"/>
          <w:tab w:val="right" w:pos="8412"/>
        </w:tabs>
        <w:spacing w:before="0" w:after="0" w:line="260" w:lineRule="exact"/>
        <w:ind w:left="20" w:firstLine="0"/>
        <w:jc w:val="both"/>
        <w:rPr>
          <w:rStyle w:val="21"/>
          <w:rFonts w:ascii="Times New Roman" w:hAnsi="Times New Roman"/>
          <w:color w:val="000000"/>
        </w:rPr>
      </w:pPr>
    </w:p>
    <w:p w:rsidR="00CE5752" w:rsidRPr="00CE5752" w:rsidRDefault="00CE5752" w:rsidP="00CE5752">
      <w:pPr>
        <w:pStyle w:val="a3"/>
        <w:shd w:val="clear" w:color="auto" w:fill="auto"/>
        <w:tabs>
          <w:tab w:val="right" w:pos="6777"/>
          <w:tab w:val="right" w:pos="8412"/>
        </w:tabs>
        <w:spacing w:before="0" w:after="0" w:line="260" w:lineRule="exact"/>
        <w:ind w:left="20" w:firstLine="0"/>
        <w:jc w:val="both"/>
      </w:pPr>
      <w:r w:rsidRPr="00CE5752">
        <w:rPr>
          <w:rStyle w:val="21"/>
          <w:rFonts w:ascii="Times New Roman" w:hAnsi="Times New Roman"/>
          <w:color w:val="000000"/>
          <w:u w:val="single"/>
        </w:rPr>
        <w:t>________________</w:t>
      </w:r>
      <w:r w:rsidRPr="00CE5752">
        <w:rPr>
          <w:rStyle w:val="21"/>
          <w:rFonts w:ascii="Times New Roman" w:hAnsi="Times New Roman"/>
          <w:color w:val="000000"/>
        </w:rPr>
        <w:t>(</w:t>
      </w:r>
      <w:r>
        <w:rPr>
          <w:rStyle w:val="21"/>
          <w:rFonts w:ascii="Times New Roman" w:hAnsi="Times New Roman"/>
          <w:color w:val="000000"/>
        </w:rPr>
        <w:t>____________</w:t>
      </w:r>
      <w:r w:rsidRPr="00CE5752">
        <w:rPr>
          <w:rStyle w:val="21"/>
          <w:rFonts w:ascii="Times New Roman" w:hAnsi="Times New Roman"/>
          <w:color w:val="000000"/>
        </w:rPr>
        <w:t xml:space="preserve">)                </w:t>
      </w:r>
      <w:r w:rsidRPr="00CE5752">
        <w:rPr>
          <w:rStyle w:val="21"/>
          <w:rFonts w:ascii="Times New Roman" w:hAnsi="Times New Roman"/>
          <w:color w:val="000000"/>
          <w:u w:val="single"/>
        </w:rPr>
        <w:t>______________(</w:t>
      </w:r>
      <w:r w:rsidRPr="00CE5752">
        <w:rPr>
          <w:rStyle w:val="21"/>
          <w:rFonts w:ascii="Times New Roman" w:hAnsi="Times New Roman"/>
          <w:color w:val="000000"/>
        </w:rPr>
        <w:t>И.В.</w:t>
      </w:r>
      <w:r>
        <w:rPr>
          <w:rStyle w:val="21"/>
          <w:rFonts w:ascii="Times New Roman" w:hAnsi="Times New Roman"/>
          <w:color w:val="000000"/>
        </w:rPr>
        <w:t xml:space="preserve"> </w:t>
      </w:r>
      <w:r w:rsidRPr="00CE5752">
        <w:rPr>
          <w:rStyle w:val="21"/>
          <w:rFonts w:ascii="Times New Roman" w:hAnsi="Times New Roman"/>
          <w:color w:val="000000"/>
        </w:rPr>
        <w:t>Шкурко)</w:t>
      </w:r>
    </w:p>
    <w:p w:rsidR="00D478F0" w:rsidRPr="00CE5752" w:rsidRDefault="00D478F0">
      <w:pPr>
        <w:rPr>
          <w:rFonts w:ascii="Times New Roman" w:hAnsi="Times New Roman" w:cs="Times New Roman"/>
          <w:sz w:val="26"/>
          <w:szCs w:val="26"/>
        </w:rPr>
      </w:pPr>
    </w:p>
    <w:sectPr w:rsidR="00D478F0" w:rsidRPr="00CE5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7"/>
    <w:multiLevelType w:val="multilevel"/>
    <w:tmpl w:val="DE88BDC4"/>
    <w:lvl w:ilvl="0">
      <w:start w:val="1"/>
      <w:numFmt w:val="decimal"/>
      <w:lvlText w:val="8.%1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8.%9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9"/>
    <w:multiLevelType w:val="multilevel"/>
    <w:tmpl w:val="00000008"/>
    <w:lvl w:ilvl="0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0D"/>
    <w:multiLevelType w:val="multilevel"/>
    <w:tmpl w:val="0000000C"/>
    <w:lvl w:ilvl="0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0F"/>
    <w:multiLevelType w:val="multilevel"/>
    <w:tmpl w:val="0000000E"/>
    <w:lvl w:ilvl="0">
      <w:start w:val="1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2A717148"/>
    <w:multiLevelType w:val="multilevel"/>
    <w:tmpl w:val="4392AD56"/>
    <w:lvl w:ilvl="0">
      <w:start w:val="6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43C"/>
    <w:rsid w:val="004C62E7"/>
    <w:rsid w:val="008F043C"/>
    <w:rsid w:val="00A04BAF"/>
    <w:rsid w:val="00CE5752"/>
    <w:rsid w:val="00D4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5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CE5752"/>
    <w:rPr>
      <w:rFonts w:ascii="Times New Roman" w:hAnsi="Times New Roman"/>
      <w:b/>
      <w:sz w:val="26"/>
      <w:shd w:val="clear" w:color="auto" w:fill="FFFFFF"/>
    </w:rPr>
  </w:style>
  <w:style w:type="character" w:customStyle="1" w:styleId="21">
    <w:name w:val="Заголовок №2_"/>
    <w:link w:val="22"/>
    <w:uiPriority w:val="99"/>
    <w:locked/>
    <w:rsid w:val="00CE5752"/>
    <w:rPr>
      <w:rFonts w:ascii="Arial" w:hAnsi="Arial"/>
      <w:shd w:val="clear" w:color="auto" w:fill="FFFFFF"/>
    </w:rPr>
  </w:style>
  <w:style w:type="character" w:customStyle="1" w:styleId="1">
    <w:name w:val="Заголовок №1_"/>
    <w:link w:val="10"/>
    <w:uiPriority w:val="99"/>
    <w:locked/>
    <w:rsid w:val="00CE5752"/>
    <w:rPr>
      <w:rFonts w:ascii="Times New Roman" w:hAnsi="Times New Roman"/>
      <w:b/>
      <w:sz w:val="26"/>
      <w:shd w:val="clear" w:color="auto" w:fill="FFFFFF"/>
    </w:rPr>
  </w:style>
  <w:style w:type="character" w:customStyle="1" w:styleId="12pt">
    <w:name w:val="Основной текст + 12 pt"/>
    <w:aliases w:val="Полужирный"/>
    <w:uiPriority w:val="99"/>
    <w:rsid w:val="00CE5752"/>
    <w:rPr>
      <w:rFonts w:ascii="Times New Roman" w:hAnsi="Times New Roman"/>
      <w:b/>
      <w:sz w:val="24"/>
      <w:u w:val="none"/>
    </w:rPr>
  </w:style>
  <w:style w:type="character" w:customStyle="1" w:styleId="23">
    <w:name w:val="Основной текст (2) + Не полужирный"/>
    <w:uiPriority w:val="99"/>
    <w:rsid w:val="00CE5752"/>
  </w:style>
  <w:style w:type="paragraph" w:styleId="a3">
    <w:name w:val="Body Text"/>
    <w:basedOn w:val="a"/>
    <w:link w:val="a4"/>
    <w:uiPriority w:val="99"/>
    <w:rsid w:val="00CE5752"/>
    <w:pPr>
      <w:shd w:val="clear" w:color="auto" w:fill="FFFFFF"/>
      <w:spacing w:before="420" w:after="600" w:line="240" w:lineRule="atLeast"/>
      <w:ind w:hanging="1800"/>
    </w:pPr>
    <w:rPr>
      <w:rFonts w:ascii="Times New Roman" w:hAnsi="Times New Roman" w:cs="Times New Roman"/>
      <w:color w:val="auto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rsid w:val="00CE5752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CE5752"/>
    <w:pPr>
      <w:shd w:val="clear" w:color="auto" w:fill="FFFFFF"/>
      <w:spacing w:line="365" w:lineRule="exact"/>
    </w:pPr>
    <w:rPr>
      <w:rFonts w:ascii="Times New Roman" w:eastAsiaTheme="minorHAnsi" w:hAnsi="Times New Roman" w:cstheme="minorBidi"/>
      <w:b/>
      <w:color w:val="auto"/>
      <w:sz w:val="26"/>
      <w:szCs w:val="22"/>
      <w:lang w:eastAsia="en-US"/>
    </w:rPr>
  </w:style>
  <w:style w:type="paragraph" w:customStyle="1" w:styleId="10">
    <w:name w:val="Заголовок №1"/>
    <w:basedOn w:val="a"/>
    <w:link w:val="1"/>
    <w:uiPriority w:val="99"/>
    <w:rsid w:val="00CE5752"/>
    <w:pPr>
      <w:shd w:val="clear" w:color="auto" w:fill="FFFFFF"/>
      <w:spacing w:before="600" w:after="600" w:line="240" w:lineRule="atLeast"/>
      <w:jc w:val="both"/>
      <w:outlineLvl w:val="0"/>
    </w:pPr>
    <w:rPr>
      <w:rFonts w:ascii="Times New Roman" w:eastAsiaTheme="minorHAnsi" w:hAnsi="Times New Roman" w:cstheme="minorBidi"/>
      <w:b/>
      <w:color w:val="auto"/>
      <w:sz w:val="26"/>
      <w:szCs w:val="22"/>
      <w:lang w:eastAsia="en-US"/>
    </w:rPr>
  </w:style>
  <w:style w:type="paragraph" w:customStyle="1" w:styleId="22">
    <w:name w:val="Заголовок №2"/>
    <w:basedOn w:val="a"/>
    <w:link w:val="21"/>
    <w:uiPriority w:val="99"/>
    <w:rsid w:val="00CE5752"/>
    <w:pPr>
      <w:shd w:val="clear" w:color="auto" w:fill="FFFFFF"/>
      <w:spacing w:after="540" w:line="240" w:lineRule="atLeast"/>
      <w:outlineLvl w:val="1"/>
    </w:pPr>
    <w:rPr>
      <w:rFonts w:ascii="Arial" w:eastAsiaTheme="minorHAnsi" w:hAnsi="Arial" w:cstheme="minorBidi"/>
      <w:color w:val="auto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rsid w:val="00CE575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E57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4B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4BAF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5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CE5752"/>
    <w:rPr>
      <w:rFonts w:ascii="Times New Roman" w:hAnsi="Times New Roman"/>
      <w:b/>
      <w:sz w:val="26"/>
      <w:shd w:val="clear" w:color="auto" w:fill="FFFFFF"/>
    </w:rPr>
  </w:style>
  <w:style w:type="character" w:customStyle="1" w:styleId="21">
    <w:name w:val="Заголовок №2_"/>
    <w:link w:val="22"/>
    <w:uiPriority w:val="99"/>
    <w:locked/>
    <w:rsid w:val="00CE5752"/>
    <w:rPr>
      <w:rFonts w:ascii="Arial" w:hAnsi="Arial"/>
      <w:shd w:val="clear" w:color="auto" w:fill="FFFFFF"/>
    </w:rPr>
  </w:style>
  <w:style w:type="character" w:customStyle="1" w:styleId="1">
    <w:name w:val="Заголовок №1_"/>
    <w:link w:val="10"/>
    <w:uiPriority w:val="99"/>
    <w:locked/>
    <w:rsid w:val="00CE5752"/>
    <w:rPr>
      <w:rFonts w:ascii="Times New Roman" w:hAnsi="Times New Roman"/>
      <w:b/>
      <w:sz w:val="26"/>
      <w:shd w:val="clear" w:color="auto" w:fill="FFFFFF"/>
    </w:rPr>
  </w:style>
  <w:style w:type="character" w:customStyle="1" w:styleId="12pt">
    <w:name w:val="Основной текст + 12 pt"/>
    <w:aliases w:val="Полужирный"/>
    <w:uiPriority w:val="99"/>
    <w:rsid w:val="00CE5752"/>
    <w:rPr>
      <w:rFonts w:ascii="Times New Roman" w:hAnsi="Times New Roman"/>
      <w:b/>
      <w:sz w:val="24"/>
      <w:u w:val="none"/>
    </w:rPr>
  </w:style>
  <w:style w:type="character" w:customStyle="1" w:styleId="23">
    <w:name w:val="Основной текст (2) + Не полужирный"/>
    <w:uiPriority w:val="99"/>
    <w:rsid w:val="00CE5752"/>
  </w:style>
  <w:style w:type="paragraph" w:styleId="a3">
    <w:name w:val="Body Text"/>
    <w:basedOn w:val="a"/>
    <w:link w:val="a4"/>
    <w:uiPriority w:val="99"/>
    <w:rsid w:val="00CE5752"/>
    <w:pPr>
      <w:shd w:val="clear" w:color="auto" w:fill="FFFFFF"/>
      <w:spacing w:before="420" w:after="600" w:line="240" w:lineRule="atLeast"/>
      <w:ind w:hanging="1800"/>
    </w:pPr>
    <w:rPr>
      <w:rFonts w:ascii="Times New Roman" w:hAnsi="Times New Roman" w:cs="Times New Roman"/>
      <w:color w:val="auto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rsid w:val="00CE5752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CE5752"/>
    <w:pPr>
      <w:shd w:val="clear" w:color="auto" w:fill="FFFFFF"/>
      <w:spacing w:line="365" w:lineRule="exact"/>
    </w:pPr>
    <w:rPr>
      <w:rFonts w:ascii="Times New Roman" w:eastAsiaTheme="minorHAnsi" w:hAnsi="Times New Roman" w:cstheme="minorBidi"/>
      <w:b/>
      <w:color w:val="auto"/>
      <w:sz w:val="26"/>
      <w:szCs w:val="22"/>
      <w:lang w:eastAsia="en-US"/>
    </w:rPr>
  </w:style>
  <w:style w:type="paragraph" w:customStyle="1" w:styleId="10">
    <w:name w:val="Заголовок №1"/>
    <w:basedOn w:val="a"/>
    <w:link w:val="1"/>
    <w:uiPriority w:val="99"/>
    <w:rsid w:val="00CE5752"/>
    <w:pPr>
      <w:shd w:val="clear" w:color="auto" w:fill="FFFFFF"/>
      <w:spacing w:before="600" w:after="600" w:line="240" w:lineRule="atLeast"/>
      <w:jc w:val="both"/>
      <w:outlineLvl w:val="0"/>
    </w:pPr>
    <w:rPr>
      <w:rFonts w:ascii="Times New Roman" w:eastAsiaTheme="minorHAnsi" w:hAnsi="Times New Roman" w:cstheme="minorBidi"/>
      <w:b/>
      <w:color w:val="auto"/>
      <w:sz w:val="26"/>
      <w:szCs w:val="22"/>
      <w:lang w:eastAsia="en-US"/>
    </w:rPr>
  </w:style>
  <w:style w:type="paragraph" w:customStyle="1" w:styleId="22">
    <w:name w:val="Заголовок №2"/>
    <w:basedOn w:val="a"/>
    <w:link w:val="21"/>
    <w:uiPriority w:val="99"/>
    <w:rsid w:val="00CE5752"/>
    <w:pPr>
      <w:shd w:val="clear" w:color="auto" w:fill="FFFFFF"/>
      <w:spacing w:after="540" w:line="240" w:lineRule="atLeast"/>
      <w:outlineLvl w:val="1"/>
    </w:pPr>
    <w:rPr>
      <w:rFonts w:ascii="Arial" w:eastAsiaTheme="minorHAnsi" w:hAnsi="Arial" w:cstheme="minorBidi"/>
      <w:color w:val="auto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rsid w:val="00CE575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E57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4B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4BAF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Деревцова Татьяна Сергеевна</dc:creator>
  <cp:lastModifiedBy>Коврижкина</cp:lastModifiedBy>
  <cp:revision>2</cp:revision>
  <cp:lastPrinted>2014-03-16T22:55:00Z</cp:lastPrinted>
  <dcterms:created xsi:type="dcterms:W3CDTF">2014-03-16T22:57:00Z</dcterms:created>
  <dcterms:modified xsi:type="dcterms:W3CDTF">2014-03-16T22:57:00Z</dcterms:modified>
</cp:coreProperties>
</file>